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noProof/>
        </w:rPr>
        <w:drawing>
          <wp:inline distT="0" distB="0" distL="0" distR="0">
            <wp:extent cx="6724650" cy="2722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272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F23" w:rsidRPr="00204F23" w:rsidRDefault="00204F23" w:rsidP="00204F23">
      <w:pPr>
        <w:jc w:val="center"/>
        <w:rPr>
          <w:b/>
          <w:bCs/>
          <w:sz w:val="52"/>
          <w:szCs w:val="52"/>
          <w:lang w:val="ru-RU"/>
        </w:rPr>
      </w:pPr>
      <w:bookmarkStart w:id="0" w:name="_Hlk123213819"/>
      <w:r w:rsidRPr="00204F23">
        <w:rPr>
          <w:b/>
          <w:bCs/>
          <w:sz w:val="52"/>
          <w:szCs w:val="52"/>
          <w:lang w:val="ru-RU"/>
        </w:rPr>
        <w:t>Рабочая программа</w:t>
      </w:r>
    </w:p>
    <w:p w:rsidR="00204F23" w:rsidRPr="00204F23" w:rsidRDefault="00204F23" w:rsidP="00204F23">
      <w:pPr>
        <w:jc w:val="center"/>
        <w:rPr>
          <w:b/>
          <w:bCs/>
          <w:sz w:val="52"/>
          <w:szCs w:val="52"/>
          <w:lang w:val="ru-RU"/>
        </w:rPr>
      </w:pPr>
      <w:r w:rsidRPr="00204F23">
        <w:rPr>
          <w:b/>
          <w:bCs/>
          <w:sz w:val="52"/>
          <w:szCs w:val="52"/>
          <w:lang w:val="ru-RU"/>
        </w:rPr>
        <w:t>«Школа России»</w:t>
      </w:r>
    </w:p>
    <w:p w:rsidR="00204F23" w:rsidRPr="00204F23" w:rsidRDefault="00204F23" w:rsidP="00204F23">
      <w:pPr>
        <w:jc w:val="center"/>
        <w:rPr>
          <w:b/>
          <w:bCs/>
          <w:sz w:val="52"/>
          <w:szCs w:val="52"/>
          <w:lang w:val="ru-RU"/>
        </w:rPr>
      </w:pPr>
      <w:r w:rsidRPr="00204F23">
        <w:rPr>
          <w:b/>
          <w:bCs/>
          <w:sz w:val="52"/>
          <w:szCs w:val="52"/>
          <w:lang w:val="ru-RU"/>
        </w:rPr>
        <w:t>1 класс</w:t>
      </w:r>
    </w:p>
    <w:p w:rsidR="00204F23" w:rsidRPr="00204F23" w:rsidRDefault="00204F23" w:rsidP="00204F23">
      <w:pPr>
        <w:jc w:val="center"/>
        <w:rPr>
          <w:i/>
          <w:iCs/>
          <w:sz w:val="72"/>
          <w:szCs w:val="72"/>
          <w:lang w:val="ru-RU"/>
        </w:rPr>
      </w:pPr>
      <w:r w:rsidRPr="00204F23">
        <w:rPr>
          <w:i/>
          <w:iCs/>
          <w:sz w:val="72"/>
          <w:szCs w:val="72"/>
          <w:lang w:val="ru-RU"/>
        </w:rPr>
        <w:t>Физическая культура</w:t>
      </w:r>
    </w:p>
    <w:p w:rsidR="00204F23" w:rsidRPr="00204F23" w:rsidRDefault="00204F23" w:rsidP="00204F23">
      <w:pPr>
        <w:jc w:val="center"/>
        <w:rPr>
          <w:i/>
          <w:iCs/>
          <w:sz w:val="96"/>
          <w:szCs w:val="96"/>
          <w:lang w:val="ru-RU"/>
        </w:rPr>
      </w:pPr>
    </w:p>
    <w:p w:rsidR="00204F23" w:rsidRPr="00A028F3" w:rsidRDefault="00204F23" w:rsidP="00204F23">
      <w:pPr>
        <w:jc w:val="center"/>
        <w:rPr>
          <w:sz w:val="52"/>
          <w:szCs w:val="52"/>
        </w:rPr>
      </w:pPr>
      <w:r>
        <w:rPr>
          <w:sz w:val="52"/>
          <w:szCs w:val="52"/>
        </w:rPr>
        <w:t>2022-2023</w:t>
      </w:r>
      <w:bookmarkEnd w:id="0"/>
    </w:p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4F23" w:rsidRDefault="00204F23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B6D79" w:rsidRPr="00833839" w:rsidRDefault="00BB6D79" w:rsidP="00BB6D79">
      <w:pPr>
        <w:autoSpaceDE w:val="0"/>
        <w:autoSpaceDN w:val="0"/>
        <w:spacing w:after="0" w:line="230" w:lineRule="auto"/>
        <w:rPr>
          <w:lang w:val="ru-RU"/>
        </w:rPr>
      </w:pPr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BB6D79" w:rsidRPr="00833839" w:rsidRDefault="00BB6D79" w:rsidP="00BB6D79">
      <w:pPr>
        <w:autoSpaceDE w:val="0"/>
        <w:autoSpaceDN w:val="0"/>
        <w:spacing w:before="346" w:after="0"/>
        <w:ind w:right="432" w:firstLine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BB6D79" w:rsidRPr="00833839" w:rsidRDefault="00BB6D79" w:rsidP="00BB6D79">
      <w:pPr>
        <w:autoSpaceDE w:val="0"/>
        <w:autoSpaceDN w:val="0"/>
        <w:spacing w:before="70" w:after="0"/>
        <w:ind w:firstLine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нашли своё отражение объективно сложившиеся реалии современного </w:t>
      </w:r>
      <w:r w:rsidRPr="00833839">
        <w:rPr>
          <w:lang w:val="ru-RU"/>
        </w:rPr>
        <w:br/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BB6D79" w:rsidRPr="00833839" w:rsidRDefault="00BB6D79" w:rsidP="00BB6D79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BB6D79" w:rsidRPr="00833839" w:rsidRDefault="00BB6D79" w:rsidP="00BB6D79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BB6D79">
        <w:rPr>
          <w:rFonts w:ascii="Times New Roman" w:eastAsia="Times New Roman" w:hAnsi="Times New Roman"/>
          <w:b/>
          <w:color w:val="000000"/>
          <w:sz w:val="24"/>
          <w:lang w:val="ru-RU"/>
        </w:rPr>
        <w:t>Целью</w:t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прикладноориентированной</w:t>
      </w:r>
      <w:proofErr w:type="spell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направленности.</w:t>
      </w:r>
    </w:p>
    <w:p w:rsidR="00BB6D79" w:rsidRPr="00833839" w:rsidRDefault="00BB6D79" w:rsidP="00BB6D7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</w:p>
    <w:p w:rsidR="00BB6D79" w:rsidRPr="00833839" w:rsidRDefault="00BB6D79" w:rsidP="00BB6D79">
      <w:pPr>
        <w:autoSpaceDE w:val="0"/>
        <w:autoSpaceDN w:val="0"/>
        <w:spacing w:before="70" w:after="0" w:line="281" w:lineRule="auto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BB6D79" w:rsidRPr="00833839" w:rsidRDefault="00BB6D79" w:rsidP="00BB6D79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BB6D79" w:rsidRPr="00833839" w:rsidRDefault="00BB6D79" w:rsidP="00BB6D79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является личностно-деятельностный подход, ориентирующий педагогический процесс на развитие целостной личности обучающихся.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</w:t>
      </w:r>
    </w:p>
    <w:p w:rsidR="00BB6D79" w:rsidRPr="00833839" w:rsidRDefault="00BB6D79" w:rsidP="00BB6D79">
      <w:pPr>
        <w:autoSpaceDE w:val="0"/>
        <w:autoSpaceDN w:val="0"/>
        <w:spacing w:before="70" w:after="0"/>
        <w:ind w:right="144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</w:t>
      </w:r>
      <w:proofErr w:type="spell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операциональный</w:t>
      </w:r>
      <w:proofErr w:type="spell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</w:t>
      </w:r>
    </w:p>
    <w:p w:rsidR="00BB6D79" w:rsidRPr="00833839" w:rsidRDefault="00BB6D79" w:rsidP="00BB6D7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33839">
        <w:rPr>
          <w:lang w:val="ru-RU"/>
        </w:rPr>
        <w:tab/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</w:t>
      </w:r>
    </w:p>
    <w:p w:rsidR="00BB6D79" w:rsidRPr="00833839" w:rsidRDefault="00BB6D79" w:rsidP="00BB6D79">
      <w:pPr>
        <w:rPr>
          <w:lang w:val="ru-RU"/>
        </w:rPr>
        <w:sectPr w:rsidR="00BB6D79" w:rsidRPr="00833839">
          <w:pgSz w:w="11900" w:h="16840"/>
          <w:pgMar w:top="298" w:right="644" w:bottom="290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BB6D79" w:rsidRPr="00833839" w:rsidRDefault="00BB6D79" w:rsidP="00BB6D79">
      <w:pPr>
        <w:autoSpaceDE w:val="0"/>
        <w:autoSpaceDN w:val="0"/>
        <w:spacing w:after="96" w:line="220" w:lineRule="exact"/>
        <w:rPr>
          <w:lang w:val="ru-RU"/>
        </w:rPr>
      </w:pPr>
    </w:p>
    <w:p w:rsidR="00BB6D79" w:rsidRPr="00833839" w:rsidRDefault="00BB6D79" w:rsidP="00BB6D79">
      <w:pPr>
        <w:autoSpaceDE w:val="0"/>
        <w:autoSpaceDN w:val="0"/>
        <w:spacing w:after="0"/>
        <w:ind w:right="144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вводится образовательный модуль «</w:t>
      </w:r>
      <w:proofErr w:type="spell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Прикладно</w:t>
      </w:r>
      <w:proofErr w:type="spell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-ориентированная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BB6D79" w:rsidRPr="00833839" w:rsidRDefault="00BB6D79" w:rsidP="00BB6D7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33839">
        <w:rPr>
          <w:lang w:val="ru-RU"/>
        </w:rPr>
        <w:tab/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Содержание модуля «</w:t>
      </w:r>
      <w:proofErr w:type="spell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Прикладно</w:t>
      </w:r>
      <w:proofErr w:type="spell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-ориентированная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</w:t>
      </w:r>
      <w:proofErr w:type="spell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Прикладно</w:t>
      </w:r>
      <w:proofErr w:type="spell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</w:t>
      </w:r>
      <w:r w:rsidRPr="00833839">
        <w:rPr>
          <w:lang w:val="ru-RU"/>
        </w:rPr>
        <w:br/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основывающиеся на этнокультурных, исторических и современных традициях региона и школы. </w:t>
      </w:r>
      <w:r w:rsidRPr="00833839">
        <w:rPr>
          <w:lang w:val="ru-RU"/>
        </w:rPr>
        <w:tab/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в себя личностные, метапредметные и предметные результаты.</w:t>
      </w:r>
    </w:p>
    <w:p w:rsidR="00BB6D79" w:rsidRPr="00833839" w:rsidRDefault="00BB6D79" w:rsidP="00BB6D79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представлены в программе за весь период обучения в начальной школе; метапредметные и предметные результаты — за каждый год обучения.</w:t>
      </w:r>
    </w:p>
    <w:p w:rsidR="00BB6D79" w:rsidRPr="00833839" w:rsidRDefault="00BB6D79" w:rsidP="00BB6D79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BB6D79" w:rsidRDefault="00BB6D79" w:rsidP="00BB6D79">
      <w:pPr>
        <w:tabs>
          <w:tab w:val="left" w:pos="180"/>
        </w:tabs>
        <w:autoSpaceDE w:val="0"/>
        <w:autoSpaceDN w:val="0"/>
        <w:spacing w:before="190" w:after="0" w:line="262" w:lineRule="auto"/>
        <w:ind w:right="216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33839">
        <w:rPr>
          <w:lang w:val="ru-RU"/>
        </w:rPr>
        <w:tab/>
      </w:r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«Физическая культура» в учебном плане </w:t>
      </w:r>
    </w:p>
    <w:p w:rsidR="00BB6D79" w:rsidRPr="00833839" w:rsidRDefault="00BB6D79" w:rsidP="00BB6D79">
      <w:pPr>
        <w:tabs>
          <w:tab w:val="left" w:pos="180"/>
        </w:tabs>
        <w:autoSpaceDE w:val="0"/>
        <w:autoSpaceDN w:val="0"/>
        <w:spacing w:before="190" w:after="0" w:line="262" w:lineRule="auto"/>
        <w:ind w:right="216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В 1 классе на изучение предмета отводи</w:t>
      </w:r>
      <w:r w:rsidR="00B16BA2">
        <w:rPr>
          <w:rFonts w:ascii="Times New Roman" w:eastAsia="Times New Roman" w:hAnsi="Times New Roman"/>
          <w:color w:val="000000"/>
          <w:sz w:val="24"/>
          <w:lang w:val="ru-RU"/>
        </w:rPr>
        <w:t>тся 2 часа в неделю, суммарно 66</w:t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часов.</w:t>
      </w:r>
    </w:p>
    <w:p w:rsidR="00EF09E7" w:rsidRPr="00833839" w:rsidRDefault="00EF09E7">
      <w:pPr>
        <w:autoSpaceDE w:val="0"/>
        <w:autoSpaceDN w:val="0"/>
        <w:spacing w:after="78" w:line="220" w:lineRule="exact"/>
        <w:rPr>
          <w:lang w:val="ru-RU"/>
        </w:rPr>
      </w:pPr>
    </w:p>
    <w:p w:rsidR="00EF09E7" w:rsidRPr="00833839" w:rsidRDefault="00EF09E7">
      <w:pPr>
        <w:autoSpaceDE w:val="0"/>
        <w:autoSpaceDN w:val="0"/>
        <w:spacing w:after="78" w:line="220" w:lineRule="exact"/>
        <w:rPr>
          <w:lang w:val="ru-RU"/>
        </w:rPr>
      </w:pPr>
    </w:p>
    <w:p w:rsidR="00EF09E7" w:rsidRPr="00833839" w:rsidRDefault="00EF09E7">
      <w:pPr>
        <w:rPr>
          <w:lang w:val="ru-RU"/>
        </w:rPr>
        <w:sectPr w:rsidR="00EF09E7" w:rsidRPr="00833839">
          <w:pgSz w:w="11900" w:h="16840"/>
          <w:pgMar w:top="316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EF09E7" w:rsidRPr="00833839" w:rsidRDefault="00EF09E7">
      <w:pPr>
        <w:autoSpaceDE w:val="0"/>
        <w:autoSpaceDN w:val="0"/>
        <w:spacing w:after="78" w:line="220" w:lineRule="exact"/>
        <w:rPr>
          <w:lang w:val="ru-RU"/>
        </w:rPr>
      </w:pPr>
    </w:p>
    <w:p w:rsidR="00BB6D79" w:rsidRPr="00833839" w:rsidRDefault="00BB6D79" w:rsidP="00BB6D79">
      <w:pPr>
        <w:autoSpaceDE w:val="0"/>
        <w:autoSpaceDN w:val="0"/>
        <w:spacing w:after="0" w:line="230" w:lineRule="auto"/>
        <w:rPr>
          <w:lang w:val="ru-RU"/>
        </w:rPr>
      </w:pPr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BB6D79" w:rsidRPr="00833839" w:rsidRDefault="00BB6D79" w:rsidP="00BB6D79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BB6D79" w:rsidRPr="00833839" w:rsidRDefault="00BB6D79" w:rsidP="00BB6D79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833839">
        <w:rPr>
          <w:lang w:val="ru-RU"/>
        </w:rPr>
        <w:tab/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  <w:r w:rsidRPr="00833839">
        <w:rPr>
          <w:lang w:val="ru-RU"/>
        </w:rPr>
        <w:tab/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основе:</w:t>
      </w:r>
    </w:p>
    <w:p w:rsidR="00BB6D79" w:rsidRPr="00833839" w:rsidRDefault="00BB6D79" w:rsidP="00BB6D79">
      <w:pPr>
        <w:autoSpaceDE w:val="0"/>
        <w:autoSpaceDN w:val="0"/>
        <w:spacing w:before="180" w:after="0" w:line="262" w:lineRule="auto"/>
        <w:ind w:left="420" w:right="432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BB6D79" w:rsidRPr="00833839" w:rsidRDefault="00BB6D79" w:rsidP="00BB6D79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BB6D79" w:rsidRPr="00833839" w:rsidRDefault="00BB6D79" w:rsidP="00BB6D79">
      <w:pPr>
        <w:autoSpaceDE w:val="0"/>
        <w:autoSpaceDN w:val="0"/>
        <w:spacing w:before="238" w:after="0" w:line="262" w:lineRule="auto"/>
        <w:ind w:left="420" w:right="144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BB6D79" w:rsidRPr="00833839" w:rsidRDefault="00BB6D79" w:rsidP="00BB6D79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BB6D79" w:rsidRPr="00833839" w:rsidRDefault="00BB6D79" w:rsidP="00BB6D79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формированию культуры здоровья, соблюдению правил здорового образа жизни;</w:t>
      </w:r>
    </w:p>
    <w:p w:rsidR="00BB6D79" w:rsidRPr="00833839" w:rsidRDefault="00BB6D79" w:rsidP="00BB6D79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BB6D79" w:rsidRPr="00833839" w:rsidRDefault="00BB6D79" w:rsidP="00BB6D79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BB6D79" w:rsidRPr="00833839" w:rsidRDefault="00BB6D79" w:rsidP="00BB6D79">
      <w:pPr>
        <w:autoSpaceDE w:val="0"/>
        <w:autoSpaceDN w:val="0"/>
        <w:spacing w:before="190" w:after="0"/>
        <w:ind w:right="720" w:firstLine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Метапредметные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Метапредметные результаты формируются на протяжении каждого года обучения.</w:t>
      </w:r>
    </w:p>
    <w:p w:rsidR="00BB6D79" w:rsidRPr="00833839" w:rsidRDefault="00BB6D79" w:rsidP="00BB6D79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По окончании первого года обучения учащиеся научатся:</w:t>
      </w:r>
    </w:p>
    <w:p w:rsidR="00BB6D79" w:rsidRPr="00833839" w:rsidRDefault="00BB6D79" w:rsidP="00BB6D7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33839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УУД:</w:t>
      </w:r>
    </w:p>
    <w:p w:rsidR="00BB6D79" w:rsidRPr="00833839" w:rsidRDefault="00BB6D79" w:rsidP="00BB6D79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находить общие и отличительные признаки в передвижениях человека и животных;</w:t>
      </w:r>
    </w:p>
    <w:p w:rsidR="00BB6D79" w:rsidRPr="00833839" w:rsidRDefault="00BB6D79" w:rsidP="00BB6D79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связь между бытовыми движениями древних людей и физическими упражнениями из современных видов спорта;</w:t>
      </w:r>
    </w:p>
    <w:p w:rsidR="00BB6D79" w:rsidRPr="00833839" w:rsidRDefault="00BB6D79" w:rsidP="00BB6D79">
      <w:pPr>
        <w:autoSpaceDE w:val="0"/>
        <w:autoSpaceDN w:val="0"/>
        <w:spacing w:before="238" w:after="0" w:line="262" w:lineRule="auto"/>
        <w:ind w:left="420" w:right="1152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сравнивать способы передвижения ходьбой и бегом, находить между ними общие и отличительные признаки;</w:t>
      </w:r>
    </w:p>
    <w:p w:rsidR="00BB6D79" w:rsidRPr="00833839" w:rsidRDefault="00BB6D79" w:rsidP="00BB6D79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выявлять признаки правильной и неправильной осанки, приводить возможные причины её нарушений;</w:t>
      </w:r>
    </w:p>
    <w:p w:rsidR="00BB6D79" w:rsidRPr="00833839" w:rsidRDefault="00BB6D79" w:rsidP="00BB6D79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833839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УУД:</w:t>
      </w:r>
    </w:p>
    <w:p w:rsidR="00BB6D79" w:rsidRPr="00833839" w:rsidRDefault="00BB6D79" w:rsidP="00BB6D79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разучиваемых физических упражнений и их исходные положения; </w:t>
      </w:r>
    </w:p>
    <w:p w:rsidR="00BB6D79" w:rsidRPr="00833839" w:rsidRDefault="00BB6D79" w:rsidP="00BB6D79">
      <w:pPr>
        <w:rPr>
          <w:lang w:val="ru-RU"/>
        </w:rPr>
        <w:sectPr w:rsidR="00BB6D79" w:rsidRPr="00833839">
          <w:pgSz w:w="11900" w:h="16840"/>
          <w:pgMar w:top="298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B6D79" w:rsidRPr="00833839" w:rsidRDefault="00BB6D79" w:rsidP="00BB6D79">
      <w:pPr>
        <w:autoSpaceDE w:val="0"/>
        <w:autoSpaceDN w:val="0"/>
        <w:spacing w:after="90" w:line="220" w:lineRule="exact"/>
        <w:rPr>
          <w:lang w:val="ru-RU"/>
        </w:rPr>
      </w:pPr>
    </w:p>
    <w:p w:rsidR="00BB6D79" w:rsidRPr="00833839" w:rsidRDefault="00BB6D79" w:rsidP="00BB6D79">
      <w:pPr>
        <w:autoSpaceDE w:val="0"/>
        <w:autoSpaceDN w:val="0"/>
        <w:spacing w:after="0" w:line="262" w:lineRule="auto"/>
        <w:ind w:left="240" w:right="288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BB6D79" w:rsidRPr="00833839" w:rsidRDefault="00BB6D79" w:rsidP="00BB6D79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BB6D79" w:rsidRPr="00833839" w:rsidRDefault="00BB6D79" w:rsidP="00BB6D79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обсуждать правила проведения подвижных игр, обосновывать объективность определения победителей;</w:t>
      </w:r>
    </w:p>
    <w:p w:rsidR="00BB6D79" w:rsidRPr="00833839" w:rsidRDefault="00BB6D79" w:rsidP="00BB6D79">
      <w:pPr>
        <w:autoSpaceDE w:val="0"/>
        <w:autoSpaceDN w:val="0"/>
        <w:spacing w:before="298" w:after="0" w:line="230" w:lineRule="auto"/>
        <w:rPr>
          <w:lang w:val="ru-RU"/>
        </w:rPr>
      </w:pPr>
      <w:r w:rsidRPr="00833839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УУД:</w:t>
      </w:r>
    </w:p>
    <w:p w:rsidR="00BB6D79" w:rsidRPr="00833839" w:rsidRDefault="00BB6D79" w:rsidP="00BB6D79">
      <w:pPr>
        <w:autoSpaceDE w:val="0"/>
        <w:autoSpaceDN w:val="0"/>
        <w:spacing w:before="180" w:after="0" w:line="262" w:lineRule="auto"/>
        <w:ind w:left="240" w:right="288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комплексы физкультминуток, утренней зарядки, упражнений по профилактике нарушения и коррекции осанки; </w:t>
      </w:r>
    </w:p>
    <w:p w:rsidR="00BB6D79" w:rsidRPr="00833839" w:rsidRDefault="00BB6D79" w:rsidP="00BB6D79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выполнять учебные задания по обучению новым физическим упражнениям и развитию физических качеств;</w:t>
      </w:r>
    </w:p>
    <w:p w:rsidR="00BB6D79" w:rsidRPr="00833839" w:rsidRDefault="00BB6D79" w:rsidP="00BB6D79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проявлять уважительное отношение к участникам совместной игровой и соревновательной деятельности.</w:t>
      </w:r>
    </w:p>
    <w:p w:rsidR="00BB6D79" w:rsidRPr="00833839" w:rsidRDefault="00BB6D79" w:rsidP="00BB6D79">
      <w:pPr>
        <w:autoSpaceDE w:val="0"/>
        <w:autoSpaceDN w:val="0"/>
        <w:spacing w:before="418" w:after="0" w:line="230" w:lineRule="auto"/>
        <w:rPr>
          <w:lang w:val="ru-RU"/>
        </w:rPr>
      </w:pPr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BB6D79" w:rsidRPr="00833839" w:rsidRDefault="00BB6D79" w:rsidP="00BB6D79">
      <w:pPr>
        <w:autoSpaceDE w:val="0"/>
        <w:autoSpaceDN w:val="0"/>
        <w:spacing w:before="190" w:after="0" w:line="230" w:lineRule="auto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первом классе обучающийся научится:</w:t>
      </w:r>
    </w:p>
    <w:p w:rsidR="00BB6D79" w:rsidRPr="00833839" w:rsidRDefault="00BB6D79" w:rsidP="00BB6D79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основных дневных дел и их распределение в индивидуальном режиме дня;</w:t>
      </w:r>
    </w:p>
    <w:p w:rsidR="00BB6D79" w:rsidRPr="00833839" w:rsidRDefault="00BB6D79" w:rsidP="00BB6D79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поведения на уроках физической культурой, приводить примеры подбора одежды для самостоятельных занятий;</w:t>
      </w:r>
    </w:p>
    <w:p w:rsidR="00BB6D79" w:rsidRPr="00833839" w:rsidRDefault="00BB6D79" w:rsidP="00BB6D79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выполнять упражнения утренней зарядки и физкультминуток;</w:t>
      </w:r>
    </w:p>
    <w:p w:rsidR="00BB6D79" w:rsidRPr="00833839" w:rsidRDefault="00BB6D79" w:rsidP="00BB6D79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причины нарушения осанки и демонстрировать упражнения по профилактике её нарушения;</w:t>
      </w:r>
    </w:p>
    <w:p w:rsidR="00BB6D79" w:rsidRPr="00833839" w:rsidRDefault="00BB6D79" w:rsidP="00BB6D79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построение и перестроение из одной шеренги в две и в колонну по одному;</w:t>
      </w:r>
    </w:p>
    <w:p w:rsidR="00BB6D79" w:rsidRPr="00833839" w:rsidRDefault="00BB6D79" w:rsidP="00BB6D79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выполнять ходьбу и бег с равномерной и изменяющейся скоростью передвижения;</w:t>
      </w:r>
    </w:p>
    <w:p w:rsidR="00BB6D79" w:rsidRPr="00833839" w:rsidRDefault="00BB6D79" w:rsidP="00BB6D79">
      <w:pPr>
        <w:autoSpaceDE w:val="0"/>
        <w:autoSpaceDN w:val="0"/>
        <w:spacing w:before="240" w:after="0" w:line="262" w:lineRule="auto"/>
        <w:ind w:left="24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передвижения стилизованным гимнастическим шагом и бегом, прыжки на месте с поворотами в разные стороны и в длину толчком двумя ногами;</w:t>
      </w:r>
    </w:p>
    <w:p w:rsidR="00BB6D79" w:rsidRPr="00833839" w:rsidRDefault="00BB6D79" w:rsidP="00BB6D79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передвигаться на лыжах ступающим и скользящим шагом (без палок);</w:t>
      </w:r>
    </w:p>
    <w:p w:rsidR="00BB6D79" w:rsidRDefault="00BB6D79" w:rsidP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играть в подвижные игры с общеразвивающей направленностью</w:t>
      </w:r>
    </w:p>
    <w:p w:rsidR="00BB6D79" w:rsidRDefault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B6D79" w:rsidRDefault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B6D79" w:rsidRDefault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B6D79" w:rsidRDefault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B6D79" w:rsidRDefault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B6D79" w:rsidRDefault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B6D79" w:rsidRDefault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B6D79" w:rsidRDefault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B6D79" w:rsidRDefault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B6D79" w:rsidRDefault="00BB6D7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F09E7" w:rsidRPr="00833839" w:rsidRDefault="006F0F90">
      <w:pPr>
        <w:autoSpaceDE w:val="0"/>
        <w:autoSpaceDN w:val="0"/>
        <w:spacing w:after="0" w:line="230" w:lineRule="auto"/>
        <w:rPr>
          <w:lang w:val="ru-RU"/>
        </w:rPr>
      </w:pPr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EF09E7" w:rsidRPr="00833839" w:rsidRDefault="006F0F90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833839">
        <w:rPr>
          <w:lang w:val="ru-RU"/>
        </w:rPr>
        <w:tab/>
      </w:r>
      <w:r w:rsidRPr="0083383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Знания о физической культуре.</w:t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Понятие «физическая культура» как занятия физическими упражнениями и спортом по укреплению здоровья, физическому развитию и физической подготовке.</w:t>
      </w:r>
    </w:p>
    <w:p w:rsidR="00EF09E7" w:rsidRPr="00833839" w:rsidRDefault="006F0F90">
      <w:pPr>
        <w:autoSpaceDE w:val="0"/>
        <w:autoSpaceDN w:val="0"/>
        <w:spacing w:before="70" w:after="0" w:line="230" w:lineRule="auto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Связь физических упражнений с движениями животных и трудовыми действиями древних людей.</w:t>
      </w:r>
    </w:p>
    <w:p w:rsidR="00EF09E7" w:rsidRPr="00833839" w:rsidRDefault="006F0F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3383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Способы самостоятельной деятельности</w:t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. Режим дня и правила его составления и соблюдения.</w:t>
      </w:r>
    </w:p>
    <w:p w:rsidR="00EF09E7" w:rsidRPr="00833839" w:rsidRDefault="006F0F9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3383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Физическое </w:t>
      </w:r>
      <w:proofErr w:type="spellStart"/>
      <w:proofErr w:type="gramStart"/>
      <w:r w:rsidRPr="0083383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совершенствование.</w:t>
      </w:r>
      <w:r w:rsidRPr="00833839">
        <w:rPr>
          <w:rFonts w:ascii="Times New Roman" w:eastAsia="Times New Roman" w:hAnsi="Times New Roman"/>
          <w:i/>
          <w:color w:val="000000"/>
          <w:sz w:val="24"/>
          <w:lang w:val="ru-RU"/>
        </w:rPr>
        <w:t>Оздоровительная</w:t>
      </w:r>
      <w:proofErr w:type="spellEnd"/>
      <w:proofErr w:type="gramEnd"/>
      <w:r w:rsidRPr="0083383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физическая культура.</w:t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EF09E7" w:rsidRPr="00833839" w:rsidRDefault="006F0F9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833839">
        <w:rPr>
          <w:lang w:val="ru-RU"/>
        </w:rPr>
        <w:tab/>
      </w:r>
      <w:r w:rsidRPr="00833839">
        <w:rPr>
          <w:rFonts w:ascii="Times New Roman" w:eastAsia="Times New Roman" w:hAnsi="Times New Roman"/>
          <w:i/>
          <w:color w:val="000000"/>
          <w:sz w:val="24"/>
          <w:lang w:val="ru-RU"/>
        </w:rPr>
        <w:t>Спортивно-оздоровительная физическая культура.</w:t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поведения на уроках физической культуры, подбора одежды для занятий в спортивном зале и на открытом воздухе.</w:t>
      </w:r>
    </w:p>
    <w:p w:rsidR="00EF09E7" w:rsidRPr="00833839" w:rsidRDefault="006F0F90">
      <w:pPr>
        <w:autoSpaceDE w:val="0"/>
        <w:autoSpaceDN w:val="0"/>
        <w:spacing w:before="72" w:after="0"/>
        <w:ind w:right="576" w:firstLine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Гимнастика с основами акробатики. 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</w:t>
      </w:r>
    </w:p>
    <w:p w:rsidR="00EF09E7" w:rsidRPr="00833839" w:rsidRDefault="006F0F9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33839">
        <w:rPr>
          <w:lang w:val="ru-RU"/>
        </w:rPr>
        <w:tab/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</w:t>
      </w:r>
    </w:p>
    <w:p w:rsidR="00EF09E7" w:rsidRPr="00833839" w:rsidRDefault="006F0F9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 группировке, толчком двумя ногами; прыжки в упоре на руки, толчком двумя ногами.</w:t>
      </w:r>
    </w:p>
    <w:p w:rsidR="00EF09E7" w:rsidRPr="00833839" w:rsidRDefault="006F0F90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833839">
        <w:rPr>
          <w:lang w:val="ru-RU"/>
        </w:rPr>
        <w:tab/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Лыжная подготовка. 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  <w:r w:rsidRPr="00833839">
        <w:rPr>
          <w:lang w:val="ru-RU"/>
        </w:rPr>
        <w:tab/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Лёгкая атлетика. Равномерная ходьба и равномерный бег. Прыжки в длину и высоту с места толчком двумя ногами, в высоту с прямого разбега.</w:t>
      </w:r>
    </w:p>
    <w:p w:rsidR="00EF09E7" w:rsidRPr="00833839" w:rsidRDefault="006F0F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Подвижные и спортивные игры. Считалки для самостоятельной организации подвижных игр.</w:t>
      </w:r>
    </w:p>
    <w:p w:rsidR="00EF09E7" w:rsidRPr="00833839" w:rsidRDefault="006F0F90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proofErr w:type="spellStart"/>
      <w:r w:rsidRPr="00833839">
        <w:rPr>
          <w:rFonts w:ascii="Times New Roman" w:eastAsia="Times New Roman" w:hAnsi="Times New Roman"/>
          <w:i/>
          <w:color w:val="000000"/>
          <w:sz w:val="24"/>
          <w:lang w:val="ru-RU"/>
        </w:rPr>
        <w:t>Прикладно</w:t>
      </w:r>
      <w:proofErr w:type="spellEnd"/>
      <w:r w:rsidRPr="00833839">
        <w:rPr>
          <w:rFonts w:ascii="Times New Roman" w:eastAsia="Times New Roman" w:hAnsi="Times New Roman"/>
          <w:i/>
          <w:color w:val="000000"/>
          <w:sz w:val="24"/>
          <w:lang w:val="ru-RU"/>
        </w:rPr>
        <w:t>-ориентированная физическая культура</w:t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. 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EF09E7" w:rsidRPr="00833839" w:rsidRDefault="00EF09E7">
      <w:pPr>
        <w:rPr>
          <w:lang w:val="ru-RU"/>
        </w:rPr>
        <w:sectPr w:rsidR="00EF09E7" w:rsidRPr="00833839">
          <w:pgSz w:w="11900" w:h="16840"/>
          <w:pgMar w:top="298" w:right="624" w:bottom="1440" w:left="666" w:header="720" w:footer="720" w:gutter="0"/>
          <w:cols w:space="720" w:equalWidth="0">
            <w:col w:w="10610" w:space="0"/>
          </w:cols>
          <w:docGrid w:linePitch="360"/>
        </w:sectPr>
      </w:pPr>
    </w:p>
    <w:p w:rsidR="00EF09E7" w:rsidRPr="00833839" w:rsidRDefault="00EF09E7">
      <w:pPr>
        <w:rPr>
          <w:lang w:val="ru-RU"/>
        </w:rPr>
        <w:sectPr w:rsidR="00EF09E7" w:rsidRPr="00833839">
          <w:pgSz w:w="11900" w:h="16840"/>
          <w:pgMar w:top="310" w:right="822" w:bottom="1440" w:left="846" w:header="720" w:footer="720" w:gutter="0"/>
          <w:cols w:space="720" w:equalWidth="0">
            <w:col w:w="10232" w:space="0"/>
          </w:cols>
          <w:docGrid w:linePitch="360"/>
        </w:sectPr>
      </w:pPr>
    </w:p>
    <w:p w:rsidR="00EF09E7" w:rsidRPr="00833839" w:rsidRDefault="00EF09E7">
      <w:pPr>
        <w:autoSpaceDE w:val="0"/>
        <w:autoSpaceDN w:val="0"/>
        <w:spacing w:after="64" w:line="220" w:lineRule="exact"/>
        <w:rPr>
          <w:lang w:val="ru-RU"/>
        </w:rPr>
      </w:pPr>
    </w:p>
    <w:p w:rsidR="00EF09E7" w:rsidRDefault="006F0F90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3206"/>
        <w:gridCol w:w="528"/>
        <w:gridCol w:w="86"/>
        <w:gridCol w:w="5245"/>
        <w:gridCol w:w="992"/>
        <w:gridCol w:w="1843"/>
        <w:gridCol w:w="2409"/>
      </w:tblGrid>
      <w:tr w:rsidR="000D64C1" w:rsidRPr="00BF5018" w:rsidTr="00560E4B">
        <w:trPr>
          <w:trHeight w:val="91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45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№</w:t>
            </w:r>
            <w:r w:rsidRPr="00BF5018">
              <w:rPr>
                <w:sz w:val="18"/>
                <w:szCs w:val="18"/>
              </w:rPr>
              <w:br/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п/п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Наименование разделов и тем программы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0D64C1" w:rsidRDefault="000D64C1" w:rsidP="000D64C1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  <w:lang w:val="ru-RU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Количество</w:t>
            </w:r>
            <w:proofErr w:type="spellEnd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часов</w:t>
            </w:r>
            <w:proofErr w:type="spell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Виды</w:t>
            </w:r>
            <w:proofErr w:type="spellEnd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деятельности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Виды, </w:t>
            </w:r>
            <w:r w:rsidRPr="00BF5018">
              <w:rPr>
                <w:sz w:val="18"/>
                <w:szCs w:val="18"/>
              </w:rPr>
              <w:br/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формы </w:t>
            </w:r>
            <w:r w:rsidRPr="00BF5018">
              <w:rPr>
                <w:sz w:val="18"/>
                <w:szCs w:val="18"/>
              </w:rPr>
              <w:br/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50" w:lineRule="auto"/>
              <w:ind w:left="72" w:right="576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Электронные </w:t>
            </w:r>
            <w:r w:rsidRPr="00BF5018">
              <w:rPr>
                <w:sz w:val="18"/>
                <w:szCs w:val="18"/>
              </w:rPr>
              <w:br/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(цифровые) </w:t>
            </w:r>
            <w:r w:rsidRPr="00BF5018">
              <w:rPr>
                <w:sz w:val="18"/>
                <w:szCs w:val="18"/>
              </w:rPr>
              <w:br/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образовательные ресурсы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64C1" w:rsidRPr="00BF5018" w:rsidRDefault="000D64C1">
            <w:pPr>
              <w:autoSpaceDE w:val="0"/>
              <w:autoSpaceDN w:val="0"/>
              <w:spacing w:before="78" w:after="0" w:line="250" w:lineRule="auto"/>
              <w:ind w:left="72" w:right="576"/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Личностные результаты</w:t>
            </w:r>
          </w:p>
        </w:tc>
      </w:tr>
      <w:tr w:rsidR="003B49DD" w:rsidRPr="00204F23" w:rsidTr="00560E4B">
        <w:trPr>
          <w:trHeight w:hRule="exact" w:val="348"/>
        </w:trPr>
        <w:tc>
          <w:tcPr>
            <w:tcW w:w="12332" w:type="dxa"/>
            <w:gridSpan w:val="7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Раздел 1.</w:t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 Знания о физической культуре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</w:tr>
      <w:tr w:rsidR="000D64C1" w:rsidRPr="00204F23" w:rsidTr="00560E4B">
        <w:trPr>
          <w:trHeight w:val="20"/>
        </w:trPr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1.1.</w:t>
            </w:r>
          </w:p>
        </w:tc>
        <w:tc>
          <w:tcPr>
            <w:tcW w:w="32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45" w:lineRule="auto"/>
              <w:ind w:left="72" w:right="720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Что понимается под физической культурой</w:t>
            </w:r>
          </w:p>
        </w:tc>
        <w:tc>
          <w:tcPr>
            <w:tcW w:w="61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4F2809" w:rsidRDefault="004F2809">
            <w:pPr>
              <w:autoSpaceDE w:val="0"/>
              <w:autoSpaceDN w:val="0"/>
              <w:spacing w:before="76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обсуждают рассказ учителя о видах спорта и занятиях физическими упражнениями, которым обучают школьников на уроках физической культуры, рассказывают об известных видах спорта и проводят примеры упражнений, которые умеют 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выполнять;;</w:t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проводят сравнение между современными физическими упражнениями и трудовыми действиями древних охотников, устанавливают возможную связь между ними;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4C1" w:rsidRPr="004C24D4" w:rsidRDefault="000D64C1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Первоначальные представления о научной картине мира Познавательные интересы, активность, инициативность, любознательность и самостоятельность в познании</w:t>
            </w:r>
          </w:p>
        </w:tc>
      </w:tr>
      <w:tr w:rsidR="00560E4B" w:rsidRPr="00BF5018" w:rsidTr="00560E4B">
        <w:trPr>
          <w:trHeight w:hRule="exact" w:val="348"/>
        </w:trPr>
        <w:tc>
          <w:tcPr>
            <w:tcW w:w="3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0E4B" w:rsidRPr="00BF5018" w:rsidRDefault="00560E4B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Итого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по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0E4B" w:rsidRPr="004F2809" w:rsidRDefault="00560E4B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10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0E4B" w:rsidRPr="00BF5018" w:rsidRDefault="00560E4B">
            <w:pPr>
              <w:rPr>
                <w:sz w:val="18"/>
                <w:szCs w:val="18"/>
              </w:rPr>
            </w:pPr>
          </w:p>
        </w:tc>
      </w:tr>
      <w:tr w:rsidR="00560E4B" w:rsidRPr="00BF5018" w:rsidTr="006B78BA">
        <w:trPr>
          <w:trHeight w:hRule="exact" w:val="348"/>
        </w:trPr>
        <w:tc>
          <w:tcPr>
            <w:tcW w:w="147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0E4B" w:rsidRPr="00BF5018" w:rsidRDefault="00560E4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Раздел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2.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Способы</w:t>
            </w:r>
            <w:proofErr w:type="spellEnd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самостоятельной</w:t>
            </w:r>
            <w:proofErr w:type="spellEnd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деятельности</w:t>
            </w:r>
            <w:proofErr w:type="spellEnd"/>
          </w:p>
        </w:tc>
      </w:tr>
      <w:tr w:rsidR="000D64C1" w:rsidRPr="00204F23" w:rsidTr="00560E4B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2.1.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Режим дня школьника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4F2809" w:rsidRDefault="004F2809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5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52" w:lineRule="auto"/>
              <w:ind w:left="72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обсуждают предназначение режима дня, определяют основные дневные мероприятия первоклассника и распределяют их по часам с утра до 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вечера;;</w:t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знакомятся с таблицей режима дня и правилами её оформления, уточняют индивидуальные мероприятия и заполняют таблицу (по образцу, с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помощью родителей);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47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; </w:t>
            </w:r>
            <w:r w:rsidRPr="00BF5018">
              <w:rPr>
                <w:sz w:val="18"/>
                <w:szCs w:val="18"/>
              </w:rPr>
              <w:br/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Тестирование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4C1" w:rsidRPr="004C24D4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560E4B" w:rsidRPr="00BF5018" w:rsidTr="006B78BA">
        <w:trPr>
          <w:trHeight w:hRule="exact" w:val="350"/>
        </w:trPr>
        <w:tc>
          <w:tcPr>
            <w:tcW w:w="3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0E4B" w:rsidRPr="00BF5018" w:rsidRDefault="00560E4B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Итого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по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0E4B" w:rsidRPr="004F2809" w:rsidRDefault="00560E4B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105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0E4B" w:rsidRPr="00BF5018" w:rsidRDefault="00560E4B">
            <w:pPr>
              <w:rPr>
                <w:sz w:val="18"/>
                <w:szCs w:val="18"/>
              </w:rPr>
            </w:pPr>
          </w:p>
        </w:tc>
      </w:tr>
      <w:tr w:rsidR="00560E4B" w:rsidRPr="00BF5018" w:rsidTr="006B78BA">
        <w:trPr>
          <w:trHeight w:hRule="exact" w:val="348"/>
        </w:trPr>
        <w:tc>
          <w:tcPr>
            <w:tcW w:w="147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0E4B" w:rsidRPr="00BF5018" w:rsidRDefault="00560E4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ФИЗИЧЕСКОЕ СОВЕРШЕНСТВОВАНИЕ</w:t>
            </w:r>
          </w:p>
        </w:tc>
      </w:tr>
      <w:tr w:rsidR="00560E4B" w:rsidRPr="00BF5018" w:rsidTr="006B78BA">
        <w:trPr>
          <w:trHeight w:hRule="exact" w:val="348"/>
        </w:trPr>
        <w:tc>
          <w:tcPr>
            <w:tcW w:w="147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0E4B" w:rsidRPr="00BF5018" w:rsidRDefault="00560E4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Раздел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3.</w:t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Оздоровительная</w:t>
            </w:r>
            <w:proofErr w:type="spellEnd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физическая</w:t>
            </w:r>
            <w:proofErr w:type="spellEnd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культура</w:t>
            </w:r>
            <w:proofErr w:type="spellEnd"/>
          </w:p>
        </w:tc>
      </w:tr>
      <w:tr w:rsidR="000D64C1" w:rsidRPr="00204F23" w:rsidTr="00560E4B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3.1.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45" w:lineRule="auto"/>
              <w:ind w:left="72" w:right="720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Личная гигиена и гигиенические процедуры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5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знакомятся с понятием «личная гигиена», обсуждают положительную связь личной гигиены с состоянием здоровья 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человека;;</w:t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знакомятся с гигиеническими процедурами и правилами их выполнения, устанавливают время их проведения в режиме дня;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4C1" w:rsidRPr="004C24D4" w:rsidRDefault="000D64C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</w:t>
            </w: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0D64C1" w:rsidRPr="00204F23" w:rsidTr="00560E4B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3.2.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Осанка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5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знакомятся с понятием «осанка человека», правильной и неправильной формой осанки, обсуждают её отличительные 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признаки;;</w:t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упражнения для профилактики нарушения осанки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(упражнения для формирования навыка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прямостояния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и упражнения для развития силы отдельных мышечных групп);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4C1" w:rsidRPr="004C24D4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0D64C1" w:rsidRPr="00204F23" w:rsidTr="00560E4B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3.3.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5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54" w:lineRule="auto"/>
              <w:ind w:left="72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обсуждают рассказ учителя о физкультминутке как комплексе физических упражнений, её предназначении в учебной деятельности учащихся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младшего школьного возраста;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комплекс утренней зарядки, контролируют правильность и последовательность выполнения входящих в него упражнений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(упражнения для усиления дыхания и работы сердца; для мышц рук, туловища, спины, живота и ног; дыхательные упражнения для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восстановления организма);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4C1" w:rsidRPr="004C24D4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0D64C1" w:rsidRPr="00BF5018" w:rsidTr="006B78BA">
        <w:trPr>
          <w:trHeight w:hRule="exact" w:val="348"/>
        </w:trPr>
        <w:tc>
          <w:tcPr>
            <w:tcW w:w="3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Итого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по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05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rPr>
                <w:sz w:val="18"/>
                <w:szCs w:val="18"/>
              </w:rPr>
            </w:pPr>
          </w:p>
        </w:tc>
      </w:tr>
      <w:tr w:rsidR="000D64C1" w:rsidRPr="00204F23" w:rsidTr="006B78BA">
        <w:trPr>
          <w:trHeight w:hRule="exact" w:val="328"/>
        </w:trPr>
        <w:tc>
          <w:tcPr>
            <w:tcW w:w="147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Раздел 4.</w:t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 Спортивно-оздоровительная физическая культура</w:t>
            </w:r>
          </w:p>
        </w:tc>
      </w:tr>
    </w:tbl>
    <w:p w:rsidR="00EF09E7" w:rsidRPr="00BF5018" w:rsidRDefault="00EF09E7">
      <w:pPr>
        <w:autoSpaceDE w:val="0"/>
        <w:autoSpaceDN w:val="0"/>
        <w:spacing w:after="66" w:line="220" w:lineRule="exact"/>
        <w:rPr>
          <w:sz w:val="18"/>
          <w:szCs w:val="18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3206"/>
        <w:gridCol w:w="528"/>
        <w:gridCol w:w="5331"/>
        <w:gridCol w:w="992"/>
        <w:gridCol w:w="1843"/>
        <w:gridCol w:w="2409"/>
      </w:tblGrid>
      <w:tr w:rsidR="000D64C1" w:rsidRPr="00204F23" w:rsidTr="00560E4B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"Гимнастика с основами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>акробатики".</w:t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 Правила поведения на уроках физической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знакомятся с правилами поведения на уроках физической культуры, требованиями к обязательному их 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соблюдению;;</w:t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знакомятся с формой одежды для занятий физической культурой в спортивном зале и в домашних условиях, во время прогулок на открытом воздухе;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4C1" w:rsidRPr="004C24D4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</w:t>
            </w: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других людей) образа жизни в окружающей среде (в том числе информационной)</w:t>
            </w:r>
          </w:p>
        </w:tc>
      </w:tr>
      <w:tr w:rsidR="000D64C1" w:rsidRPr="00204F23" w:rsidTr="00560E4B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4.2.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"Гимнастика с основами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акробатики". </w:t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4F2809" w:rsidRDefault="004F2809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2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0D64C1" w:rsidRDefault="000D64C1">
            <w:pPr>
              <w:autoSpaceDE w:val="0"/>
              <w:autoSpaceDN w:val="0"/>
              <w:spacing w:before="78" w:after="0" w:line="252" w:lineRule="auto"/>
              <w:ind w:left="72" w:right="288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знакомятся с понятием «исходное положение» и значением исходного положения для последующего выполнения 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упражнения;;</w:t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основные исходные положения для выполнения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гимнастических упражнений, их названия и требования к выполнению </w:t>
            </w:r>
            <w:r w:rsidRPr="000D64C1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(стойки; упоры; седы, положения лёжа);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4C1" w:rsidRPr="004C24D4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0D64C1" w:rsidRPr="00204F23" w:rsidTr="00560E4B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50" w:lineRule="auto"/>
              <w:ind w:left="72" w:right="432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"Гимнастика с основами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акробатики". </w:t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4F2809" w:rsidRDefault="000D64C1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52" w:lineRule="auto"/>
              <w:ind w:left="72" w:right="288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разучивают способы построения стоя на месте (шеренга, колонна по одному, две шеренги, колонна по одному и по два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);;</w:t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повороты, стоя на месте (вправо, влево);;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разучивают передвижение ходьбой в колонне по одному с равномерной скоростью;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50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Зачет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; </w:t>
            </w:r>
            <w:r w:rsidRPr="00BF5018">
              <w:rPr>
                <w:sz w:val="18"/>
                <w:szCs w:val="18"/>
              </w:rPr>
              <w:br/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4C1" w:rsidRPr="004C24D4" w:rsidRDefault="000D64C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0D64C1" w:rsidRPr="00204F23" w:rsidTr="00560E4B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"Гимнастика с основами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акробатики".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Гимнастические</w:t>
            </w:r>
            <w:proofErr w:type="spellEnd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упражнения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C747C1" w:rsidRDefault="000D64C1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10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стилизованные передвижения (гимнастический шаг;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гимнастический бег; чередование гимнастической ходьбы с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гимнастическим бегом);;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упражнения с гимнастическим мячом (подбрасывание одной рукой и двумя руками; перекладывание с одной руки на другую;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прокатывание под ногами; поднимание ногами из положения лёжа на полу);;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упражнения со скакалкой (перешагивание и перепрыгивание через скакалку, лежащую на полу; поочерёдное и последовательное вращение сложенной вдвое скакалкой одной рукой с правого и левого бока, двумя руками с правого и левого бока, перед собой);;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разучивают упражнения в гимнастических прыжках (прыжки в высоту с разведением рук и ног в сторону; с приземлением в полуприседе; с поворотом в правую и левую сторону);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4C1" w:rsidRPr="004C24D4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0D64C1" w:rsidRPr="00204F23" w:rsidTr="00560E4B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"Гимнастика с основами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lastRenderedPageBreak/>
              <w:t xml:space="preserve">акробатики".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Акробатические</w:t>
            </w:r>
            <w:proofErr w:type="spellEnd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упражнения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C747C1" w:rsidRDefault="000D64C1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9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52" w:lineRule="auto"/>
              <w:ind w:left="72" w:right="288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обучаются подъёму туловища из положения лёжа на спине и 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животе;;</w:t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обучаются подъёму ног из положения лёжа на животе;;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обучаются сгибанию рук в положении упор лёжа;;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прыжки в группировке, толчком двумя ногами;;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разучивают прыжки в упоре на руках, толчком двумя ногами;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Практическ</w:t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https://resh.edu.ru/subject</w:t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/9/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4C1" w:rsidRPr="004C24D4" w:rsidRDefault="000D64C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 xml:space="preserve">Бережное отношение к </w:t>
            </w: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0D64C1" w:rsidRPr="00204F23" w:rsidTr="00560E4B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4.6.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Модуль "Лыжная подготовка". </w:t>
            </w:r>
            <w:r w:rsidRPr="00026B0B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Строевые команды в лыжной подготовке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по образцу учителя разучивают выполнение строевых команд: «Лыжи на плечо!»; «Лыжи под руку!»; «Лыжи к ноге!», стоя на месте в одну 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шеренгу;;</w:t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разучивают способы передвижения в колонне по два с лыжами в руках;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4C1" w:rsidRPr="004C24D4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</w:tbl>
    <w:p w:rsidR="00EF09E7" w:rsidRPr="00BF5018" w:rsidRDefault="00EF09E7">
      <w:pPr>
        <w:autoSpaceDE w:val="0"/>
        <w:autoSpaceDN w:val="0"/>
        <w:spacing w:after="66" w:line="220" w:lineRule="exact"/>
        <w:rPr>
          <w:sz w:val="18"/>
          <w:szCs w:val="18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3206"/>
        <w:gridCol w:w="528"/>
        <w:gridCol w:w="5331"/>
        <w:gridCol w:w="992"/>
        <w:gridCol w:w="1843"/>
        <w:gridCol w:w="2409"/>
      </w:tblGrid>
      <w:tr w:rsidR="000D64C1" w:rsidRPr="00204F23" w:rsidTr="00560E4B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47" w:lineRule="auto"/>
              <w:ind w:left="72" w:right="576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Модуль "Лыжная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подготовка". </w:t>
            </w:r>
            <w:r w:rsidRPr="00026B0B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Передвижение на лыжах ступающим и скользящим шагом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85581E" w:rsidRDefault="000D64C1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имитационные упражнения техники передвижения на лыжах ступающим шагом, контролируют отдельные её элементы;;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и совершенствуют технику ступающего шага во время передвижения по учебной дистанции;;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наблюдают и анализируют образец техники передвижения на лыжах учителя скользящим шагом, уточняют отдельные её элементы,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сравнивают с техникой ступающего шага, выделяют отличительные признаки;;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имитационные упражнения техники передвижения на лыжах скользящим шагом без лыж, контролируют отдельные её элементы (по фазам движения и в полной координации);;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технику передвижения скользящим шагом в полной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координации и совершенствуют её во время прохождения учебной дистанции;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4C1" w:rsidRPr="004C24D4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0D64C1" w:rsidRPr="00204F23" w:rsidTr="00560E4B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"Лёгкая атлетика". </w:t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Равномерное передвижение в ходьбе и беге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4F2809" w:rsidRDefault="004F2809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6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обучаются равномерной ходьбе в колоне по одному с использованием лидера (передвижение учителя);;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обучаются равномерной ходьбе в колонне по одному с изменением скорости передвижения с использованием метронома;;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обучаются равномерной ходьбе в колонне по одному с изменением </w:t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 xml:space="preserve">скорости передвижения (по команде);;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обучаются равномерному бегу в колонне по одному с невысокой скоростью с использованием лидера (передвижение учителя);;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обучаются равномерному бегу в колонне по одному с невысокой скоростью;;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обучаются равномерному бегу в колонне по одному с разной скоростью передвижения с использованием лидера;;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обучаются равномерному бегу в колонне по одному с разной скоростью передвижения (по команде);;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обучаются равномерному бегу в колонне по одному в чередовании с равномерной ходьбой (по команде);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4C1" w:rsidRPr="004C24D4" w:rsidRDefault="000D64C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Бережное отношение к физическому и психическому здоровью Познавательные интересы, активность, инициативность, </w:t>
            </w: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0D64C1" w:rsidRPr="00204F23" w:rsidTr="00560E4B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4.9.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"Лёгкая атлетика". </w:t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Прыжок в длину с места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4F2809" w:rsidRDefault="004F2809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3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50" w:lineRule="auto"/>
              <w:ind w:left="72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разучивают одновременное отталкивание двумя ногами (прыжки вверх из полуприседа на месте; с поворотом в правую и левую сторону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);;</w:t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обучаются приземлению после спрыгивания с горки матов;;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обучаются прыжку в длину с места в полной координации;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4C1" w:rsidRPr="004C24D4" w:rsidRDefault="000D64C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0D64C1" w:rsidRPr="00204F23" w:rsidTr="00560E4B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4.10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"Лёгкая атлетика". </w:t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Прыжок в длину и в высоту с прямого разбега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4F2809" w:rsidRDefault="004F2809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4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54" w:lineRule="auto"/>
              <w:ind w:left="72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наблюдают выполнение образца техники прыжка в высоту с прямого разбега, анализируют основные его фазы (разбег, отталкивание, полёт, приземление);;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фазу приземления (после прыжка вверх толчком двумя ногами; после прыжка вверх-вперёд толчком двумя ногами с невысокой площадки);;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фазу отталкивания (прыжки на одной ноге по разметкам,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многоскоки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, прыжки толчком одной ногой вперёд-вверх с места и с разбега с приземлением);;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фазы разбега (бег по разметкам с ускорением; бег с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ускорением и последующим отталкиванием);;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разучивают выполнение прыжка в длину с места, толчком двумя в полной координации;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4C1" w:rsidRPr="004C24D4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</w:tbl>
    <w:p w:rsidR="00EF09E7" w:rsidRPr="004C24D4" w:rsidRDefault="00EF09E7">
      <w:pPr>
        <w:autoSpaceDE w:val="0"/>
        <w:autoSpaceDN w:val="0"/>
        <w:spacing w:after="0" w:line="14" w:lineRule="exact"/>
        <w:rPr>
          <w:sz w:val="18"/>
          <w:szCs w:val="18"/>
          <w:lang w:val="ru-RU"/>
        </w:rPr>
      </w:pPr>
    </w:p>
    <w:p w:rsidR="00EF09E7" w:rsidRPr="004C24D4" w:rsidRDefault="00EF09E7">
      <w:pPr>
        <w:rPr>
          <w:sz w:val="18"/>
          <w:szCs w:val="18"/>
          <w:lang w:val="ru-RU"/>
        </w:rPr>
        <w:sectPr w:rsidR="00EF09E7" w:rsidRPr="004C24D4">
          <w:pgSz w:w="16840" w:h="11900"/>
          <w:pgMar w:top="284" w:right="640" w:bottom="81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09E7" w:rsidRPr="004C24D4" w:rsidRDefault="00EF09E7">
      <w:pPr>
        <w:autoSpaceDE w:val="0"/>
        <w:autoSpaceDN w:val="0"/>
        <w:spacing w:after="66" w:line="220" w:lineRule="exact"/>
        <w:rPr>
          <w:sz w:val="18"/>
          <w:szCs w:val="18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3206"/>
        <w:gridCol w:w="528"/>
        <w:gridCol w:w="5331"/>
        <w:gridCol w:w="992"/>
        <w:gridCol w:w="1843"/>
        <w:gridCol w:w="2409"/>
      </w:tblGrid>
      <w:tr w:rsidR="000D64C1" w:rsidRPr="00204F23" w:rsidTr="00560E4B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4.11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45" w:lineRule="auto"/>
              <w:ind w:left="72" w:right="720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"Подвижные и спортивные игры".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Подвижные</w:t>
            </w:r>
            <w:proofErr w:type="spellEnd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игры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4F2809" w:rsidRDefault="004F2809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5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считалки для проведения совместных подвижных игр; используют их при распределении игровых ролей среди 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играющих;;</w:t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разучивают игровые действия и правила подвижных игр, обучаются способам организации и подготовки игровых площадок;;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обучаются самостоятельной организации и проведению подвижных игр (по учебным группам);;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играют в разученные подвижные игры;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4C1" w:rsidRPr="004C24D4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560E4B" w:rsidRPr="00BF5018" w:rsidTr="006B78BA">
        <w:trPr>
          <w:trHeight w:hRule="exact" w:val="348"/>
        </w:trPr>
        <w:tc>
          <w:tcPr>
            <w:tcW w:w="3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0E4B" w:rsidRPr="00BF5018" w:rsidRDefault="00560E4B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Итого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по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0E4B" w:rsidRPr="004A3861" w:rsidRDefault="004A3861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59</w:t>
            </w:r>
          </w:p>
        </w:tc>
        <w:tc>
          <w:tcPr>
            <w:tcW w:w="10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0E4B" w:rsidRPr="00BF5018" w:rsidRDefault="00560E4B">
            <w:pPr>
              <w:rPr>
                <w:sz w:val="18"/>
                <w:szCs w:val="18"/>
              </w:rPr>
            </w:pPr>
          </w:p>
        </w:tc>
      </w:tr>
      <w:tr w:rsidR="00560E4B" w:rsidRPr="00204F23" w:rsidTr="006B78BA">
        <w:trPr>
          <w:trHeight w:hRule="exact" w:val="350"/>
        </w:trPr>
        <w:tc>
          <w:tcPr>
            <w:tcW w:w="147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0E4B" w:rsidRPr="00BF5018" w:rsidRDefault="00560E4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Раздел 5.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Прикладно</w:t>
            </w:r>
            <w:proofErr w:type="spellEnd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-ориентированная физическая культура</w:t>
            </w:r>
          </w:p>
        </w:tc>
      </w:tr>
      <w:tr w:rsidR="000D64C1" w:rsidRPr="00204F23" w:rsidTr="00560E4B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5.1.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Рефлексия: демонстрация прироста показателей физических качеств к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нормативным требованиям комплекса ГТО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4F2809" w:rsidRDefault="004F2809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2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демонстрация прироста показателей физических качеств к нормативным требованиям комплекса ГТО;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50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; </w:t>
            </w:r>
            <w:r w:rsidRPr="00BF5018">
              <w:rPr>
                <w:sz w:val="18"/>
                <w:szCs w:val="18"/>
              </w:rPr>
              <w:br/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Тестирование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4C1" w:rsidRPr="004C24D4" w:rsidRDefault="000D64C1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0D64C1" w:rsidRPr="00BF5018" w:rsidTr="006B78BA">
        <w:trPr>
          <w:trHeight w:hRule="exact" w:val="348"/>
        </w:trPr>
        <w:tc>
          <w:tcPr>
            <w:tcW w:w="3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Итого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по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4A3861" w:rsidRDefault="004A3861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2</w:t>
            </w:r>
          </w:p>
        </w:tc>
        <w:tc>
          <w:tcPr>
            <w:tcW w:w="10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rPr>
                <w:sz w:val="18"/>
                <w:szCs w:val="18"/>
              </w:rPr>
            </w:pPr>
          </w:p>
        </w:tc>
      </w:tr>
      <w:tr w:rsidR="000D64C1" w:rsidRPr="00BF5018" w:rsidTr="006B78BA">
        <w:trPr>
          <w:trHeight w:val="329"/>
        </w:trPr>
        <w:tc>
          <w:tcPr>
            <w:tcW w:w="3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BF5018" w:rsidRDefault="000D64C1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4F2809" w:rsidRDefault="004F2809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66</w:t>
            </w:r>
          </w:p>
        </w:tc>
        <w:tc>
          <w:tcPr>
            <w:tcW w:w="10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64C1" w:rsidRPr="000D64C1" w:rsidRDefault="000D64C1" w:rsidP="000D64C1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</w:p>
        </w:tc>
      </w:tr>
    </w:tbl>
    <w:p w:rsidR="00EF09E7" w:rsidRPr="00BF5018" w:rsidRDefault="00EF09E7">
      <w:pPr>
        <w:autoSpaceDE w:val="0"/>
        <w:autoSpaceDN w:val="0"/>
        <w:spacing w:after="0" w:line="14" w:lineRule="exact"/>
        <w:rPr>
          <w:sz w:val="18"/>
          <w:szCs w:val="18"/>
        </w:rPr>
      </w:pPr>
    </w:p>
    <w:p w:rsidR="00EF09E7" w:rsidRDefault="00EF09E7">
      <w:pPr>
        <w:sectPr w:rsidR="00EF09E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09E7" w:rsidRDefault="00EF09E7">
      <w:pPr>
        <w:autoSpaceDE w:val="0"/>
        <w:autoSpaceDN w:val="0"/>
        <w:spacing w:after="78" w:line="220" w:lineRule="exact"/>
      </w:pPr>
    </w:p>
    <w:p w:rsidR="00EF09E7" w:rsidRDefault="006F0F9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92"/>
        <w:gridCol w:w="3543"/>
        <w:gridCol w:w="1418"/>
        <w:gridCol w:w="1843"/>
        <w:gridCol w:w="2693"/>
      </w:tblGrid>
      <w:tr w:rsidR="000D785D" w:rsidTr="009A071B">
        <w:trPr>
          <w:trHeight w:val="131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Default="000D785D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Default="000D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Default="000D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Default="000D785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Default="000D785D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0D785D" w:rsidTr="009A071B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Pr="00FD6D3E" w:rsidRDefault="00FD6D3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78BA" w:rsidRPr="004757CC" w:rsidRDefault="006B78BA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B78BA">
              <w:rPr>
                <w:rFonts w:ascii="Times New Roman" w:hAnsi="Times New Roman" w:cs="Times New Roman"/>
                <w:lang w:val="ru-RU"/>
              </w:rPr>
              <w:t>Что понимается под физической культурой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Default="000D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Default="000D785D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Default="000D785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  <w:p w:rsidR="000D785D" w:rsidRPr="00E03BAB" w:rsidRDefault="000D785D" w:rsidP="009A071B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E03BAB">
              <w:rPr>
                <w:lang w:val="ru-RU"/>
              </w:rPr>
              <w:t>Устный</w:t>
            </w:r>
            <w:r w:rsidR="009A071B">
              <w:rPr>
                <w:lang w:val="ru-RU"/>
              </w:rPr>
              <w:t xml:space="preserve"> </w:t>
            </w:r>
            <w:r w:rsidRPr="00E03BAB">
              <w:rPr>
                <w:lang w:val="ru-RU"/>
              </w:rPr>
              <w:t>опрос;</w:t>
            </w:r>
          </w:p>
        </w:tc>
      </w:tr>
      <w:tr w:rsidR="000D785D" w:rsidTr="009A071B">
        <w:trPr>
          <w:trHeight w:val="20"/>
        </w:trPr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Pr="00FD6D3E" w:rsidRDefault="00FD6D3E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Pr="00433698" w:rsidRDefault="000D785D" w:rsidP="0043369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33698">
              <w:rPr>
                <w:rFonts w:ascii="Times New Roman" w:hAnsi="Times New Roman" w:cs="Times New Roman"/>
              </w:rPr>
              <w:t>Режим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дня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школьника</w:t>
            </w:r>
            <w:proofErr w:type="spellEnd"/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Default="000D785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Default="000D785D">
            <w:pPr>
              <w:autoSpaceDE w:val="0"/>
              <w:autoSpaceDN w:val="0"/>
              <w:spacing w:before="100" w:after="0" w:line="230" w:lineRule="auto"/>
              <w:ind w:left="72"/>
            </w:pPr>
          </w:p>
        </w:tc>
        <w:tc>
          <w:tcPr>
            <w:tcW w:w="26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Default="000D785D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  <w:p w:rsidR="000D785D" w:rsidRPr="00E03BAB" w:rsidRDefault="000D785D" w:rsidP="009A071B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E03BAB">
              <w:rPr>
                <w:lang w:val="ru-RU"/>
              </w:rPr>
              <w:t>Устный</w:t>
            </w:r>
            <w:r w:rsidR="009A071B">
              <w:rPr>
                <w:lang w:val="ru-RU"/>
              </w:rPr>
              <w:t xml:space="preserve"> </w:t>
            </w:r>
            <w:r w:rsidRPr="00E03BAB">
              <w:rPr>
                <w:lang w:val="ru-RU"/>
              </w:rPr>
              <w:t>опрос;</w:t>
            </w:r>
          </w:p>
        </w:tc>
      </w:tr>
      <w:tr w:rsidR="000D785D" w:rsidTr="009A071B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Pr="00FD6D3E" w:rsidRDefault="00FD6D3E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Pr="00433698" w:rsidRDefault="000D785D" w:rsidP="0043369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33698">
              <w:rPr>
                <w:rFonts w:ascii="Times New Roman" w:hAnsi="Times New Roman" w:cs="Times New Roman"/>
              </w:rPr>
              <w:t>Основные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правила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личной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гигиены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Default="000D785D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Default="000D785D" w:rsidP="00245B13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Default="000D785D" w:rsidP="00245B13">
            <w:proofErr w:type="spellStart"/>
            <w:r w:rsidRPr="009E40B9">
              <w:t>Практическая</w:t>
            </w:r>
            <w:proofErr w:type="spellEnd"/>
            <w:r w:rsidRPr="009E40B9">
              <w:t xml:space="preserve"> </w:t>
            </w:r>
            <w:proofErr w:type="spellStart"/>
            <w:r w:rsidRPr="009E40B9">
              <w:t>работа</w:t>
            </w:r>
            <w:proofErr w:type="spellEnd"/>
            <w:r w:rsidRPr="009E40B9">
              <w:t>;</w:t>
            </w:r>
          </w:p>
        </w:tc>
      </w:tr>
      <w:tr w:rsidR="000D785D" w:rsidTr="009A071B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Pr="00FD6D3E" w:rsidRDefault="00FD6D3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Pr="00433698" w:rsidRDefault="000D785D" w:rsidP="0043369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33698">
              <w:rPr>
                <w:rFonts w:ascii="Times New Roman" w:hAnsi="Times New Roman" w:cs="Times New Roman"/>
              </w:rPr>
              <w:t>Осанка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человека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Default="000D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Default="000D785D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D785D" w:rsidRDefault="000D785D">
            <w:proofErr w:type="spellStart"/>
            <w:r w:rsidRPr="0013464C">
              <w:t>Практическая</w:t>
            </w:r>
            <w:proofErr w:type="spellEnd"/>
            <w:r w:rsidRPr="0013464C">
              <w:t xml:space="preserve"> </w:t>
            </w:r>
            <w:proofErr w:type="spellStart"/>
            <w:r w:rsidRPr="0013464C">
              <w:t>работа</w:t>
            </w:r>
            <w:proofErr w:type="spellEnd"/>
            <w:r w:rsidRPr="0013464C">
              <w:t>;</w:t>
            </w:r>
          </w:p>
        </w:tc>
      </w:tr>
      <w:tr w:rsidR="00FD6D3E" w:rsidTr="009A071B">
        <w:trPr>
          <w:trHeight w:val="90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D3E" w:rsidRPr="00FD6D3E" w:rsidRDefault="00FD6D3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78BA" w:rsidRPr="00433698" w:rsidRDefault="00FD6D3E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D3E" w:rsidRDefault="00FD6D3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D3E" w:rsidRDefault="00FD6D3E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D3E" w:rsidRDefault="00FD6D3E">
            <w:proofErr w:type="spellStart"/>
            <w:r w:rsidRPr="0013464C">
              <w:t>Практическая</w:t>
            </w:r>
            <w:proofErr w:type="spellEnd"/>
            <w:r w:rsidRPr="0013464C">
              <w:t xml:space="preserve"> </w:t>
            </w:r>
            <w:proofErr w:type="spellStart"/>
            <w:r w:rsidRPr="0013464C">
              <w:t>работа</w:t>
            </w:r>
            <w:proofErr w:type="spellEnd"/>
            <w:r w:rsidRPr="0013464C">
              <w:t>;</w:t>
            </w:r>
          </w:p>
        </w:tc>
      </w:tr>
      <w:tr w:rsidR="006B78BA" w:rsidRPr="006B78BA" w:rsidTr="009A071B">
        <w:trPr>
          <w:trHeight w:val="250"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78BA" w:rsidRDefault="009A071B" w:rsidP="006B78B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78BA" w:rsidRPr="004757CC" w:rsidRDefault="006B78BA" w:rsidP="006B78B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757CC">
              <w:rPr>
                <w:rFonts w:ascii="Times New Roman" w:hAnsi="Times New Roman" w:cs="Times New Roman"/>
                <w:lang w:val="ru-RU"/>
              </w:rPr>
              <w:t>Правила поведения на уроке</w:t>
            </w:r>
          </w:p>
          <w:p w:rsidR="006B78BA" w:rsidRPr="00433698" w:rsidRDefault="006B78BA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757CC">
              <w:rPr>
                <w:rFonts w:ascii="Times New Roman" w:hAnsi="Times New Roman" w:cs="Times New Roman"/>
                <w:lang w:val="ru-RU"/>
              </w:rPr>
              <w:t>физической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78BA" w:rsidRPr="006B78BA" w:rsidRDefault="006B78BA" w:rsidP="006B78B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78BA" w:rsidRPr="006B78BA" w:rsidRDefault="006B78BA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78BA" w:rsidRDefault="006B78BA" w:rsidP="006B78B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  <w:p w:rsidR="006B78BA" w:rsidRPr="00E03BAB" w:rsidRDefault="006B78BA" w:rsidP="006B78B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E03BAB">
              <w:rPr>
                <w:lang w:val="ru-RU"/>
              </w:rPr>
              <w:t>Устный</w:t>
            </w:r>
          </w:p>
          <w:p w:rsidR="006B78BA" w:rsidRPr="006B78BA" w:rsidRDefault="006B78BA" w:rsidP="006B78BA">
            <w:pPr>
              <w:rPr>
                <w:lang w:val="ru-RU"/>
              </w:rPr>
            </w:pPr>
            <w:r w:rsidRPr="00E03BAB">
              <w:rPr>
                <w:lang w:val="ru-RU"/>
              </w:rPr>
              <w:t>опрос;</w:t>
            </w:r>
          </w:p>
        </w:tc>
      </w:tr>
      <w:tr w:rsidR="00026B0B" w:rsidTr="009A071B">
        <w:trPr>
          <w:trHeight w:val="2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0D785D" w:rsidRDefault="009A071B" w:rsidP="00FD6D3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9A071B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A071B">
              <w:rPr>
                <w:rFonts w:ascii="Times New Roman" w:hAnsi="Times New Roman" w:cs="Times New Roman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roofErr w:type="spellStart"/>
            <w:r w:rsidRPr="0013464C">
              <w:t>Практическая</w:t>
            </w:r>
            <w:proofErr w:type="spellEnd"/>
            <w:r w:rsidRPr="0013464C">
              <w:t xml:space="preserve"> </w:t>
            </w:r>
            <w:proofErr w:type="spellStart"/>
            <w:r w:rsidRPr="0013464C">
              <w:t>работа</w:t>
            </w:r>
            <w:proofErr w:type="spellEnd"/>
            <w:r w:rsidRPr="0013464C">
              <w:t>;</w:t>
            </w:r>
          </w:p>
        </w:tc>
      </w:tr>
    </w:tbl>
    <w:p w:rsidR="00EF09E7" w:rsidRPr="00245B13" w:rsidRDefault="00EF09E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3575"/>
        <w:gridCol w:w="1418"/>
        <w:gridCol w:w="1843"/>
        <w:gridCol w:w="2693"/>
      </w:tblGrid>
      <w:tr w:rsidR="00026B0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0D785D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Организующие команды: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«Стройся», «Смирно», «На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первый, второй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рассчитайсь», «Вольно»,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«Шагом марш», «На месте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стой, раз, два», «Равняйсь»,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«В две шеренги становись»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026B0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0D785D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Отработка на</w:t>
            </w:r>
            <w:r w:rsidR="006B78BA">
              <w:rPr>
                <w:rFonts w:ascii="Times New Roman" w:hAnsi="Times New Roman" w:cs="Times New Roman"/>
                <w:lang w:val="ru-RU"/>
              </w:rPr>
              <w:t>в</w:t>
            </w:r>
            <w:r w:rsidRPr="00433698">
              <w:rPr>
                <w:rFonts w:ascii="Times New Roman" w:hAnsi="Times New Roman" w:cs="Times New Roman"/>
                <w:lang w:val="ru-RU"/>
              </w:rPr>
              <w:t>ыков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выполнения организующих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команд: «Стройся»,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«Смирно», «На первый,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второй рассчитайсь»,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«Вольно», «Шагом марш»,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«На месте стой, раз, два»,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«Равняйсь», «В две шеренги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становись»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026B0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0D785D" w:rsidRDefault="009A071B" w:rsidP="00FD6D3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Отработка на</w:t>
            </w:r>
            <w:r w:rsidR="006B78BA">
              <w:rPr>
                <w:rFonts w:ascii="Times New Roman" w:hAnsi="Times New Roman" w:cs="Times New Roman"/>
                <w:lang w:val="ru-RU"/>
              </w:rPr>
              <w:t>в</w:t>
            </w:r>
            <w:r w:rsidRPr="00433698">
              <w:rPr>
                <w:rFonts w:ascii="Times New Roman" w:hAnsi="Times New Roman" w:cs="Times New Roman"/>
                <w:lang w:val="ru-RU"/>
              </w:rPr>
              <w:t>ыков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выполнения организующих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команд: «Стройся»,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«Смирно», «На первый,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второй рассчитайсь»,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«Вольно», «Шагом марш»,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«На месте стой, раз, два»,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«Равняйсь», «В две шеренги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lastRenderedPageBreak/>
              <w:t>становись»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026B0B" w:rsidRPr="003A3F71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0D785D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Отработка на</w:t>
            </w:r>
            <w:r w:rsidR="006B78BA">
              <w:rPr>
                <w:rFonts w:ascii="Times New Roman" w:hAnsi="Times New Roman" w:cs="Times New Roman"/>
                <w:lang w:val="ru-RU"/>
              </w:rPr>
              <w:t>в</w:t>
            </w:r>
            <w:r w:rsidRPr="00433698">
              <w:rPr>
                <w:rFonts w:ascii="Times New Roman" w:hAnsi="Times New Roman" w:cs="Times New Roman"/>
                <w:lang w:val="ru-RU"/>
              </w:rPr>
              <w:t>ыков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выполнения организующих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команд: «Стройся»,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«Смирно», «На первый,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второй рассчитайсь»,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«Вольно», «Шагом марш»,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«На месте стой, раз, два»,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«Равняйсь», «В две шеренги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становись»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3A3F71" w:rsidRDefault="00026B0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A3F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3A3F71" w:rsidRDefault="00026B0B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3A3F71" w:rsidRDefault="00026B0B">
            <w:pPr>
              <w:rPr>
                <w:lang w:val="ru-RU"/>
              </w:rPr>
            </w:pPr>
            <w:r w:rsidRPr="003A3F71">
              <w:rPr>
                <w:lang w:val="ru-RU"/>
              </w:rPr>
              <w:t>Практическая работа;</w:t>
            </w:r>
          </w:p>
        </w:tc>
      </w:tr>
      <w:tr w:rsidR="00026B0B" w:rsidRPr="003A3F71" w:rsidTr="009A071B">
        <w:trPr>
          <w:trHeight w:val="336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3A3F71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Передвижение в колонне по одному по указанным ориентирам. Выполнения организующих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команд: «Стройся»,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«Смирно», «На первый,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второй рассчитайсь»,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«Вольно», «Шагом марш»,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«На месте стой, раз, два»,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«Равняйсь», «В две шеренги</w:t>
            </w:r>
          </w:p>
          <w:p w:rsidR="00026B0B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становись»</w:t>
            </w:r>
          </w:p>
          <w:p w:rsidR="006B78BA" w:rsidRPr="00433698" w:rsidRDefault="006B78BA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3A3F71" w:rsidRDefault="00026B0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A3F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3A3F71" w:rsidRDefault="00026B0B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3A3F71" w:rsidRDefault="00026B0B">
            <w:pPr>
              <w:rPr>
                <w:lang w:val="ru-RU"/>
              </w:rPr>
            </w:pPr>
            <w:r w:rsidRPr="003A3F71">
              <w:rPr>
                <w:lang w:val="ru-RU"/>
              </w:rPr>
              <w:t>Практическая работа;</w:t>
            </w:r>
          </w:p>
        </w:tc>
      </w:tr>
      <w:tr w:rsidR="006B78BA" w:rsidRPr="003A3F71" w:rsidTr="009A071B">
        <w:trPr>
          <w:trHeight w:val="401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78BA" w:rsidRDefault="009A071B" w:rsidP="006B78B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78BA" w:rsidRPr="00433698" w:rsidRDefault="006B78BA" w:rsidP="006B78B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Передвижение в колонне по одному по указанным ориентирам. Выполнения организующих</w:t>
            </w:r>
          </w:p>
          <w:p w:rsidR="006B78BA" w:rsidRPr="00433698" w:rsidRDefault="006B78BA" w:rsidP="006B78B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команд: «Стройся»,</w:t>
            </w:r>
          </w:p>
          <w:p w:rsidR="006B78BA" w:rsidRPr="00433698" w:rsidRDefault="006B78BA" w:rsidP="006B78B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«Смирно», «На первый,</w:t>
            </w:r>
          </w:p>
          <w:p w:rsidR="006B78BA" w:rsidRPr="00433698" w:rsidRDefault="006B78BA" w:rsidP="006B78B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второй рассчитайсь»,</w:t>
            </w:r>
          </w:p>
          <w:p w:rsidR="006B78BA" w:rsidRPr="00433698" w:rsidRDefault="006B78BA" w:rsidP="006B78B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«Вольно», «Шагом марш»,</w:t>
            </w:r>
          </w:p>
          <w:p w:rsidR="006B78BA" w:rsidRPr="00433698" w:rsidRDefault="006B78BA" w:rsidP="006B78B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«На месте стой, раз, два»,</w:t>
            </w:r>
          </w:p>
          <w:p w:rsidR="006B78BA" w:rsidRPr="00433698" w:rsidRDefault="006B78BA" w:rsidP="006B78B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«Равняйсь», «В две шеренги</w:t>
            </w:r>
          </w:p>
          <w:p w:rsidR="006B78BA" w:rsidRPr="00433698" w:rsidRDefault="006B78BA" w:rsidP="006B78B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становись»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78BA" w:rsidRPr="003A3F71" w:rsidRDefault="006B78BA" w:rsidP="006B78B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78BA" w:rsidRPr="003A3F71" w:rsidRDefault="006B78BA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B78BA" w:rsidRPr="003A3F71" w:rsidRDefault="006B78BA" w:rsidP="006B78BA">
            <w:pPr>
              <w:rPr>
                <w:lang w:val="ru-RU"/>
              </w:rPr>
            </w:pPr>
            <w:r w:rsidRPr="003A3F71">
              <w:rPr>
                <w:lang w:val="ru-RU"/>
              </w:rPr>
              <w:t>Практическая работа;</w:t>
            </w:r>
          </w:p>
        </w:tc>
      </w:tr>
      <w:tr w:rsidR="00026B0B" w:rsidRPr="003A3F71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3A3F71" w:rsidRDefault="009A071B" w:rsidP="00FD6D3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9A071B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A071B">
              <w:rPr>
                <w:rFonts w:ascii="Times New Roman" w:hAnsi="Times New Roman" w:cs="Times New Roman"/>
                <w:lang w:val="ru-RU"/>
              </w:rPr>
              <w:t>Гимнастические упражнения. Упражнения общей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разминки: приставные шаги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вперёд на полной стопе</w:t>
            </w:r>
          </w:p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(гимнастический шаг)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3A3F71" w:rsidRDefault="00026B0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A3F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3A3F71" w:rsidRDefault="00026B0B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3A3F71" w:rsidRDefault="00026B0B">
            <w:pPr>
              <w:rPr>
                <w:lang w:val="ru-RU"/>
              </w:rPr>
            </w:pPr>
            <w:r w:rsidRPr="003A3F71">
              <w:rPr>
                <w:lang w:val="ru-RU"/>
              </w:rPr>
              <w:t>Практическая работа;</w:t>
            </w:r>
          </w:p>
        </w:tc>
      </w:tr>
      <w:tr w:rsidR="00026B0B" w:rsidRPr="003A3F71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3A3F71" w:rsidRDefault="009A071B" w:rsidP="00FD6D3E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Отработка навыков </w:t>
            </w:r>
            <w:r w:rsidR="006B78BA" w:rsidRPr="00433698">
              <w:rPr>
                <w:rFonts w:ascii="Times New Roman" w:hAnsi="Times New Roman" w:cs="Times New Roman"/>
                <w:lang w:val="ru-RU"/>
              </w:rPr>
              <w:t>выполнения</w:t>
            </w:r>
            <w:r w:rsidRPr="00433698">
              <w:rPr>
                <w:rFonts w:ascii="Times New Roman" w:hAnsi="Times New Roman" w:cs="Times New Roman"/>
                <w:lang w:val="ru-RU"/>
              </w:rPr>
              <w:t xml:space="preserve"> приставных шагов вперёд на полной стопе (гимнастический шаг)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3A3F71" w:rsidRDefault="00026B0B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3A3F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3A3F71" w:rsidRDefault="00026B0B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3A3F71" w:rsidRDefault="00026B0B">
            <w:pPr>
              <w:rPr>
                <w:lang w:val="ru-RU"/>
              </w:rPr>
            </w:pPr>
            <w:r w:rsidRPr="003A3F71">
              <w:rPr>
                <w:lang w:val="ru-RU"/>
              </w:rPr>
              <w:t>Практическая работа;</w:t>
            </w:r>
          </w:p>
        </w:tc>
      </w:tr>
      <w:tr w:rsidR="00026B0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AA4E1A" w:rsidRDefault="009A071B" w:rsidP="00FD6D3E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Комплекс упражнений для с предметами. Упражнения со скакалкой: вращение кистью руки скакалки, сложенной вчетверо, — перед собой, сложенной вдвое — поочерёдно в лицевой, боковой плоскостях.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026B0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FD6D3E" w:rsidRDefault="009A071B" w:rsidP="000D785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Отработка навыков выполнения упражнений со скакалкой: вращение кистью руки скакалки, сложенной вчетверо, — перед собой, сложенной вдвое — поочерёдно в лицевой, </w:t>
            </w:r>
            <w:r w:rsidRPr="00433698">
              <w:rPr>
                <w:rFonts w:ascii="Times New Roman" w:hAnsi="Times New Roman" w:cs="Times New Roman"/>
                <w:lang w:val="ru-RU"/>
              </w:rPr>
              <w:lastRenderedPageBreak/>
              <w:t>боковой плоскостях.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026B0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FD6D3E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Комплекс упражнений с предметами. Упражнения с мячом. Удержание гимнастического мяча. Баланс мяча на ладони, передача мяча из руки в руку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026B0B" w:rsidRPr="00AA4E1A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FD6D3E" w:rsidRDefault="009A071B" w:rsidP="000D785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Отработка навыков удержания гимнастического мяча. Баланс мяча на ладони, передача мяча из руки в руку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AA4E1A" w:rsidRDefault="00026B0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4E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AA4E1A" w:rsidRDefault="00026B0B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AA4E1A" w:rsidRDefault="00026B0B">
            <w:pPr>
              <w:rPr>
                <w:lang w:val="ru-RU"/>
              </w:rPr>
            </w:pPr>
            <w:r w:rsidRPr="00AA4E1A">
              <w:rPr>
                <w:lang w:val="ru-RU"/>
              </w:rPr>
              <w:t>Практическая работа;</w:t>
            </w:r>
          </w:p>
        </w:tc>
      </w:tr>
      <w:tr w:rsidR="00026B0B" w:rsidRPr="00AA4E1A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AA4E1A" w:rsidRDefault="009A071B" w:rsidP="000D785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Одиночный отбив мяча от пола. Переброска мяча с ладони на тыльную сторону руки и обратно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AA4E1A" w:rsidRDefault="00026B0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4E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AA4E1A" w:rsidRDefault="00026B0B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AA4E1A" w:rsidRDefault="00026B0B">
            <w:pPr>
              <w:rPr>
                <w:lang w:val="ru-RU"/>
              </w:rPr>
            </w:pPr>
            <w:r w:rsidRPr="00AA4E1A">
              <w:rPr>
                <w:lang w:val="ru-RU"/>
              </w:rPr>
              <w:t>Практическая работа;</w:t>
            </w:r>
          </w:p>
        </w:tc>
      </w:tr>
      <w:tr w:rsidR="00026B0B" w:rsidRPr="00AA4E1A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AA4E1A" w:rsidRDefault="009A071B" w:rsidP="00FD6D3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Отработка навыков </w:t>
            </w:r>
            <w:proofErr w:type="spellStart"/>
            <w:r w:rsidRPr="00433698">
              <w:rPr>
                <w:rFonts w:ascii="Times New Roman" w:hAnsi="Times New Roman" w:cs="Times New Roman"/>
                <w:lang w:val="ru-RU"/>
              </w:rPr>
              <w:t>одиночногой</w:t>
            </w:r>
            <w:proofErr w:type="spellEnd"/>
            <w:r w:rsidRPr="00433698">
              <w:rPr>
                <w:rFonts w:ascii="Times New Roman" w:hAnsi="Times New Roman" w:cs="Times New Roman"/>
                <w:lang w:val="ru-RU"/>
              </w:rPr>
              <w:t xml:space="preserve"> отбива мяча от пола, переброски мяча с ладони на тыльную сторону руки и обратно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AA4E1A" w:rsidRDefault="00026B0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4E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AA4E1A" w:rsidRDefault="00026B0B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AA4E1A" w:rsidRDefault="00026B0B">
            <w:pPr>
              <w:rPr>
                <w:lang w:val="ru-RU"/>
              </w:rPr>
            </w:pPr>
            <w:r w:rsidRPr="00AA4E1A">
              <w:rPr>
                <w:lang w:val="ru-RU"/>
              </w:rPr>
              <w:t>Практическая работа;</w:t>
            </w:r>
          </w:p>
        </w:tc>
      </w:tr>
      <w:tr w:rsidR="00026B0B" w:rsidRPr="00AA4E1A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AA4E1A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Перекат мяча по полу, по рукам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AA4E1A" w:rsidRDefault="00026B0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4E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AA4E1A" w:rsidRDefault="00026B0B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AA4E1A" w:rsidRDefault="00026B0B">
            <w:pPr>
              <w:rPr>
                <w:lang w:val="ru-RU"/>
              </w:rPr>
            </w:pPr>
            <w:r w:rsidRPr="00AA4E1A">
              <w:rPr>
                <w:lang w:val="ru-RU"/>
              </w:rPr>
              <w:t>Практическая работа;</w:t>
            </w:r>
          </w:p>
        </w:tc>
      </w:tr>
      <w:tr w:rsidR="00026B0B" w:rsidRPr="00712FB7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712FB7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Отработка навыков переката мяча по полу, по рукам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712FB7" w:rsidRDefault="00026B0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12FB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712FB7" w:rsidRDefault="00026B0B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712FB7" w:rsidRDefault="00026B0B">
            <w:pPr>
              <w:rPr>
                <w:lang w:val="ru-RU"/>
              </w:rPr>
            </w:pPr>
            <w:r w:rsidRPr="00712FB7">
              <w:rPr>
                <w:lang w:val="ru-RU"/>
              </w:rPr>
              <w:t>Практическая работа;</w:t>
            </w:r>
          </w:p>
        </w:tc>
      </w:tr>
      <w:tr w:rsidR="00026B0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FD6D3E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9A071B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A071B">
              <w:rPr>
                <w:rFonts w:ascii="Times New Roman" w:hAnsi="Times New Roman" w:cs="Times New Roman"/>
                <w:lang w:val="ru-RU"/>
              </w:rPr>
              <w:t>Акробатические упражнения. Упражнения для развития гибкости позвоночника и плечевого пояса («мост») из положения лёжа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026B0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FD6D3E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Отработка навыков выполнения упражнения для развития гибкости позвоночника и плечевого пояса («мост») из положения лёжа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026B0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FD6D3E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Группировка, кувырок в сторону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026B0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FD6D3E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Отработка навыков выполнения группировки, кувырка в сторону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026B0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FD6D3E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Упражнения для укрепления мышц тела и развития гибкости позвоночника, упражнения для разогревания (скручивания) мышц спины («верёвочка»)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026B0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FD6D3E" w:rsidRDefault="009A071B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Отработка навыков выполнения упражнений для укрепления мышц тела и развития гибкости позвоночника, упражнения для разогревания (скручивания) мышц спины («верёвочка»)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026B0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FD6D3E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Упражнения </w:t>
            </w:r>
            <w:proofErr w:type="spellStart"/>
            <w:r w:rsidRPr="00433698">
              <w:rPr>
                <w:rFonts w:ascii="Times New Roman" w:hAnsi="Times New Roman" w:cs="Times New Roman"/>
                <w:lang w:val="ru-RU"/>
              </w:rPr>
              <w:t>упражнения</w:t>
            </w:r>
            <w:proofErr w:type="spellEnd"/>
            <w:r w:rsidRPr="00433698">
              <w:rPr>
                <w:rFonts w:ascii="Times New Roman" w:hAnsi="Times New Roman" w:cs="Times New Roman"/>
                <w:lang w:val="ru-RU"/>
              </w:rPr>
              <w:t xml:space="preserve"> для укрепления мышц спины и увеличения их эластичности («рыбка»)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026B0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FD6D3E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Отработка навыков выполнения упражнения для укрепления мышц спины и увеличения их эластичности </w:t>
            </w:r>
            <w:r w:rsidRPr="00433698">
              <w:rPr>
                <w:rFonts w:ascii="Times New Roman" w:hAnsi="Times New Roman" w:cs="Times New Roman"/>
                <w:lang w:val="ru-RU"/>
              </w:rPr>
              <w:lastRenderedPageBreak/>
              <w:t>(«рыбка»)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026B0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FD6D3E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Pr="00433698" w:rsidRDefault="00026B0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Освоение подводящих упражнений к выполнению продольных и поперечных шпагатов («ящерка»)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6B0B" w:rsidRDefault="00026B0B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9A071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FD6D3E" w:rsidRDefault="009A071B" w:rsidP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A071B">
              <w:rPr>
                <w:rFonts w:ascii="Times New Roman" w:hAnsi="Times New Roman" w:cs="Times New Roman"/>
                <w:lang w:val="ru-RU"/>
              </w:rPr>
              <w:t>Строевые команды в лыжной подготовке.</w:t>
            </w:r>
            <w:r w:rsidRPr="00433698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433698">
              <w:rPr>
                <w:rFonts w:ascii="Times New Roman" w:hAnsi="Times New Roman" w:cs="Times New Roman"/>
                <w:lang w:val="ru-RU"/>
              </w:rPr>
              <w:t>Организационно-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методические требования на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уроке.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9A071B" w:rsidRPr="002146F2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Лыжная подготовка.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Строевые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33698">
              <w:rPr>
                <w:rFonts w:ascii="Times New Roman" w:hAnsi="Times New Roman" w:cs="Times New Roman"/>
                <w:lang w:val="ru-RU"/>
              </w:rPr>
              <w:t>команды в лыжной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подготовке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2146F2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146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2146F2" w:rsidRDefault="009A071B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2146F2" w:rsidRDefault="009A071B">
            <w:pPr>
              <w:rPr>
                <w:lang w:val="ru-RU"/>
              </w:rPr>
            </w:pPr>
            <w:r w:rsidRPr="002146F2">
              <w:rPr>
                <w:lang w:val="ru-RU"/>
              </w:rPr>
              <w:t>Практическая работа;</w:t>
            </w:r>
          </w:p>
        </w:tc>
      </w:tr>
      <w:tr w:rsidR="009A071B" w:rsidRPr="002146F2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2146F2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Лыжная подготовка.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Строевые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33698">
              <w:rPr>
                <w:rFonts w:ascii="Times New Roman" w:hAnsi="Times New Roman" w:cs="Times New Roman"/>
                <w:lang w:val="ru-RU"/>
              </w:rPr>
              <w:t>команды в лыжной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подготовке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2146F2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146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2146F2" w:rsidRDefault="009A071B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2146F2" w:rsidRDefault="009A071B">
            <w:pPr>
              <w:rPr>
                <w:lang w:val="ru-RU"/>
              </w:rPr>
            </w:pPr>
            <w:r w:rsidRPr="002146F2">
              <w:rPr>
                <w:lang w:val="ru-RU"/>
              </w:rPr>
              <w:t>Практическая работа;</w:t>
            </w:r>
          </w:p>
        </w:tc>
      </w:tr>
      <w:tr w:rsidR="009A071B" w:rsidRPr="002146F2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2146F2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"Лыжная 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подготовка". Передвижение на лыжах ступающим и скользящим шагом. Техника ступающего шага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на лыжах без палок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2146F2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146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2146F2" w:rsidRDefault="009A071B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2146F2" w:rsidRDefault="009A071B">
            <w:pPr>
              <w:rPr>
                <w:lang w:val="ru-RU"/>
              </w:rPr>
            </w:pPr>
            <w:r w:rsidRPr="002146F2">
              <w:rPr>
                <w:lang w:val="ru-RU"/>
              </w:rPr>
              <w:t>Практическая работа;</w:t>
            </w:r>
          </w:p>
        </w:tc>
      </w:tr>
      <w:tr w:rsidR="009A071B" w:rsidRPr="002146F2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2146F2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Скользящий шаг на лыжах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без палок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2146F2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146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2146F2" w:rsidRDefault="009A071B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2146F2" w:rsidRDefault="009A071B">
            <w:pPr>
              <w:rPr>
                <w:lang w:val="ru-RU"/>
              </w:rPr>
            </w:pPr>
            <w:r w:rsidRPr="002146F2">
              <w:rPr>
                <w:lang w:val="ru-RU"/>
              </w:rPr>
              <w:t>Практическая работа;</w:t>
            </w:r>
          </w:p>
        </w:tc>
      </w:tr>
      <w:tr w:rsidR="009A071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Повороты переступанием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на лыжах без палок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</w:tbl>
    <w:p w:rsidR="00EF09E7" w:rsidRPr="00245B13" w:rsidRDefault="00EF09E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3575"/>
        <w:gridCol w:w="1418"/>
        <w:gridCol w:w="1843"/>
        <w:gridCol w:w="2693"/>
      </w:tblGrid>
      <w:tr w:rsidR="009A071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Ступающий шаг на лыжах с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палками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9A071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Скользящий шаг на лыжах с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палками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9A071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Повороты переступанием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на лыжах с палками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9A071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Скользящий шаг на лыжах с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палками "змейкой"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9A071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Передвижение на лыжах с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палками одновременным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33698">
              <w:rPr>
                <w:rFonts w:ascii="Times New Roman" w:hAnsi="Times New Roman" w:cs="Times New Roman"/>
              </w:rPr>
              <w:t>одношажным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ходом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9A071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 w:rsidP="009A071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Передвижение на лыжах с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палками и попеременным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33698">
              <w:rPr>
                <w:rFonts w:ascii="Times New Roman" w:hAnsi="Times New Roman" w:cs="Times New Roman"/>
              </w:rPr>
              <w:t>двухшажным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ходом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9A071B" w:rsidTr="009A071B">
        <w:trPr>
          <w:trHeight w:val="14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Закрепление скользящего и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ступающего шага с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поворотом переступанием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на лыжах с палками и без</w:t>
            </w:r>
          </w:p>
          <w:p w:rsidR="009A071B" w:rsidRPr="006B78BA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33698">
              <w:rPr>
                <w:rFonts w:ascii="Times New Roman" w:hAnsi="Times New Roman" w:cs="Times New Roman"/>
              </w:rPr>
              <w:t>палок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9A071B" w:rsidTr="009A071B">
        <w:trPr>
          <w:trHeight w:val="1506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6B78B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Закрепление скользящего и</w:t>
            </w:r>
          </w:p>
          <w:p w:rsidR="009A071B" w:rsidRPr="00433698" w:rsidRDefault="009A071B" w:rsidP="006B78B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ступающего шага с</w:t>
            </w:r>
          </w:p>
          <w:p w:rsidR="009A071B" w:rsidRPr="00433698" w:rsidRDefault="009A071B" w:rsidP="006B78B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поворотом переступанием</w:t>
            </w:r>
          </w:p>
          <w:p w:rsidR="009A071B" w:rsidRPr="00433698" w:rsidRDefault="009A071B" w:rsidP="006B78B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на лыжах с палками и без</w:t>
            </w:r>
          </w:p>
          <w:p w:rsidR="009A071B" w:rsidRPr="00433698" w:rsidRDefault="009A071B" w:rsidP="006B78B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33698">
              <w:rPr>
                <w:rFonts w:ascii="Times New Roman" w:hAnsi="Times New Roman" w:cs="Times New Roman"/>
              </w:rPr>
              <w:t>палок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6B78BA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/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09000C" w:rsidRDefault="009A071B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9A071B" w:rsidTr="009A071B">
        <w:trPr>
          <w:trHeight w:val="364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C9086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A071B">
              <w:rPr>
                <w:rFonts w:ascii="Times New Roman" w:hAnsi="Times New Roman" w:cs="Times New Roman"/>
                <w:lang w:val="ru-RU"/>
              </w:rPr>
              <w:t>Равномерное передвижение в ходьбе и беге.</w:t>
            </w:r>
            <w:r w:rsidRPr="00433698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433698">
              <w:rPr>
                <w:rFonts w:ascii="Times New Roman" w:hAnsi="Times New Roman" w:cs="Times New Roman"/>
                <w:lang w:val="ru-RU"/>
              </w:rPr>
              <w:t>Правила безопасности на</w:t>
            </w:r>
          </w:p>
          <w:p w:rsidR="009A071B" w:rsidRPr="00433698" w:rsidRDefault="009A071B" w:rsidP="00C9086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уроке легкой атлетики</w:t>
            </w:r>
            <w:r w:rsidRPr="00433698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 w:rsidP="00245B13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09000C" w:rsidRDefault="009A071B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9A071B" w:rsidTr="009A071B">
        <w:trPr>
          <w:trHeight w:val="212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49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C9086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Правила безопасности на</w:t>
            </w:r>
          </w:p>
          <w:p w:rsidR="009A071B" w:rsidRPr="00433698" w:rsidRDefault="009A071B" w:rsidP="00C9086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уроке легкой атлетики.</w:t>
            </w:r>
          </w:p>
          <w:p w:rsidR="009A071B" w:rsidRPr="00433698" w:rsidRDefault="009A071B" w:rsidP="00C9086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Техника челночного бега с</w:t>
            </w:r>
          </w:p>
          <w:p w:rsidR="009A071B" w:rsidRDefault="009A071B" w:rsidP="00C9086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высокого старта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 w:rsidP="00245B13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09000C" w:rsidRDefault="009A071B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9A071B" w:rsidTr="009A071B">
        <w:trPr>
          <w:trHeight w:val="313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Разновидности ходьбы. Ходьба с преодолением препятствий. Бег с ускорением, 20 м. Подвижная игра «Пустое</w:t>
            </w:r>
            <w:r>
              <w:rPr>
                <w:rFonts w:ascii="Times New Roman" w:hAnsi="Times New Roman" w:cs="Times New Roman"/>
                <w:lang w:val="ru-RU"/>
              </w:rPr>
              <w:t xml:space="preserve"> место». Челночный бег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A071B" w:rsidP="00245B13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09000C" w:rsidRDefault="009A071B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9A071B" w:rsidTr="009A071B">
        <w:trPr>
          <w:trHeight w:val="463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Разновидности ходьбы. Ходьба с преодолением препятствий. Бег с ускорением, 20 м. Подвижная игра «Пустое</w:t>
            </w:r>
            <w:r>
              <w:rPr>
                <w:rFonts w:ascii="Times New Roman" w:hAnsi="Times New Roman" w:cs="Times New Roman"/>
                <w:lang w:val="ru-RU"/>
              </w:rPr>
              <w:t xml:space="preserve"> место». Челночный бег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/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09000C" w:rsidRDefault="009A071B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9A071B" w:rsidTr="009A071B">
        <w:trPr>
          <w:trHeight w:val="525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Разновидности ходьбы и бега. Ходьба по разметкам. Ходьба с преодолением препятствий. Бег с ускорением, 30 м. Игра «Пятнашки».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A071B" w:rsidP="00245B13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09000C" w:rsidRDefault="009A071B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9A071B" w:rsidTr="009A071B">
        <w:trPr>
          <w:trHeight w:val="1064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C9086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Бег, сочетаемый с</w:t>
            </w:r>
          </w:p>
          <w:p w:rsidR="009A071B" w:rsidRPr="00433698" w:rsidRDefault="009A071B" w:rsidP="00C9086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круговыми движениями</w:t>
            </w:r>
          </w:p>
          <w:p w:rsidR="009A071B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руками («стрекоза»)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A071B" w:rsidP="00245B13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09000C" w:rsidRDefault="009A071B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9A071B" w:rsidRPr="009A071B" w:rsidTr="009A071B">
        <w:trPr>
          <w:trHeight w:val="475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A071B">
              <w:rPr>
                <w:rFonts w:ascii="Times New Roman" w:hAnsi="Times New Roman" w:cs="Times New Roman"/>
                <w:lang w:val="ru-RU"/>
              </w:rPr>
              <w:t>Прыжок в длину и в высоту с прямого разбега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A071B" w:rsidP="00245B13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46A21" w:rsidP="00245B13">
            <w:pPr>
              <w:rPr>
                <w:lang w:val="ru-RU"/>
              </w:rPr>
            </w:pPr>
            <w:r w:rsidRPr="00946A21">
              <w:rPr>
                <w:lang w:val="ru-RU"/>
              </w:rPr>
              <w:t>Практическая работа;</w:t>
            </w:r>
          </w:p>
        </w:tc>
      </w:tr>
      <w:tr w:rsidR="009A071B" w:rsidRPr="009A071B" w:rsidTr="009A071B">
        <w:trPr>
          <w:trHeight w:val="234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8F16E3" w:rsidRDefault="009A071B" w:rsidP="00C9086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Прыжок в длину с разбега 3-5 шагов. </w:t>
            </w:r>
            <w:r w:rsidRPr="00C90868">
              <w:rPr>
                <w:rFonts w:ascii="Times New Roman" w:hAnsi="Times New Roman" w:cs="Times New Roman"/>
                <w:lang w:val="ru-RU"/>
              </w:rPr>
              <w:t>Игра «</w:t>
            </w:r>
            <w:proofErr w:type="spellStart"/>
            <w:proofErr w:type="gramStart"/>
            <w:r w:rsidRPr="00C90868">
              <w:rPr>
                <w:rFonts w:ascii="Times New Roman" w:hAnsi="Times New Roman" w:cs="Times New Roman"/>
                <w:lang w:val="ru-RU"/>
              </w:rPr>
              <w:t>Удочка»</w:t>
            </w:r>
            <w:r w:rsidRPr="008F16E3">
              <w:rPr>
                <w:rFonts w:ascii="Times New Roman" w:hAnsi="Times New Roman" w:cs="Times New Roman"/>
                <w:lang w:val="ru-RU"/>
              </w:rPr>
              <w:t>Подскоки</w:t>
            </w:r>
            <w:proofErr w:type="spellEnd"/>
            <w:proofErr w:type="gramEnd"/>
            <w:r w:rsidRPr="008F16E3">
              <w:rPr>
                <w:rFonts w:ascii="Times New Roman" w:hAnsi="Times New Roman" w:cs="Times New Roman"/>
                <w:lang w:val="ru-RU"/>
              </w:rPr>
              <w:t xml:space="preserve"> через скакалку</w:t>
            </w:r>
          </w:p>
          <w:p w:rsidR="009A071B" w:rsidRDefault="009A071B" w:rsidP="00C9086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F16E3">
              <w:rPr>
                <w:rFonts w:ascii="Times New Roman" w:hAnsi="Times New Roman" w:cs="Times New Roman"/>
                <w:lang w:val="ru-RU"/>
              </w:rPr>
              <w:t>вперёд, назад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A071B" w:rsidP="00245B13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46A21" w:rsidP="00245B13">
            <w:pPr>
              <w:rPr>
                <w:lang w:val="ru-RU"/>
              </w:rPr>
            </w:pPr>
            <w:r w:rsidRPr="00946A21">
              <w:rPr>
                <w:lang w:val="ru-RU"/>
              </w:rPr>
              <w:t>Практическая работа;</w:t>
            </w:r>
          </w:p>
        </w:tc>
      </w:tr>
      <w:tr w:rsidR="009A071B" w:rsidRPr="009A071B" w:rsidTr="009A071B">
        <w:trPr>
          <w:trHeight w:val="1612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A071B">
              <w:rPr>
                <w:rFonts w:ascii="Times New Roman" w:hAnsi="Times New Roman" w:cs="Times New Roman"/>
                <w:lang w:val="ru-RU"/>
              </w:rPr>
              <w:t>Прыжок в длину и в высоту с прямого разбега.</w:t>
            </w:r>
          </w:p>
          <w:p w:rsidR="009A071B" w:rsidRPr="008F16E3" w:rsidRDefault="009A071B" w:rsidP="00B74D7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F16E3">
              <w:rPr>
                <w:rFonts w:ascii="Times New Roman" w:hAnsi="Times New Roman" w:cs="Times New Roman"/>
                <w:lang w:val="ru-RU"/>
              </w:rPr>
              <w:t>Отработка навыков</w:t>
            </w:r>
          </w:p>
          <w:p w:rsidR="009A071B" w:rsidRDefault="009A071B" w:rsidP="00B74D7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выполнения подскоков через </w:t>
            </w:r>
            <w:r w:rsidRPr="008F16E3">
              <w:rPr>
                <w:rFonts w:ascii="Times New Roman" w:hAnsi="Times New Roman" w:cs="Times New Roman"/>
                <w:lang w:val="ru-RU"/>
              </w:rPr>
              <w:t>скакалку вперёд, назад</w:t>
            </w:r>
          </w:p>
          <w:p w:rsidR="009A071B" w:rsidRDefault="009A071B" w:rsidP="00B74D7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A071B" w:rsidP="00245B13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46A21" w:rsidP="00245B13">
            <w:pPr>
              <w:rPr>
                <w:lang w:val="ru-RU"/>
              </w:rPr>
            </w:pPr>
            <w:r w:rsidRPr="00946A21">
              <w:rPr>
                <w:lang w:val="ru-RU"/>
              </w:rPr>
              <w:t>Практическая работа;</w:t>
            </w:r>
          </w:p>
        </w:tc>
      </w:tr>
      <w:tr w:rsidR="009A071B" w:rsidRPr="00C90868" w:rsidTr="009A071B">
        <w:trPr>
          <w:trHeight w:val="501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E7289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Прыжки толчком с двух ног</w:t>
            </w:r>
          </w:p>
          <w:p w:rsidR="009A071B" w:rsidRPr="00433698" w:rsidRDefault="009A071B" w:rsidP="00E7289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вперёд, назад, с поворотом</w:t>
            </w:r>
          </w:p>
          <w:p w:rsidR="009A071B" w:rsidRDefault="009A071B" w:rsidP="00E7289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на 45° и 90° в обе стороны</w:t>
            </w:r>
          </w:p>
          <w:p w:rsidR="009A071B" w:rsidRPr="00433698" w:rsidRDefault="009A071B" w:rsidP="00B74D77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A071B" w:rsidP="00245B13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46A21" w:rsidP="00245B13">
            <w:pPr>
              <w:rPr>
                <w:lang w:val="ru-RU"/>
              </w:rPr>
            </w:pPr>
            <w:r w:rsidRPr="00946A21">
              <w:rPr>
                <w:lang w:val="ru-RU"/>
              </w:rPr>
              <w:t>Практическая работа;</w:t>
            </w:r>
          </w:p>
        </w:tc>
      </w:tr>
      <w:tr w:rsidR="009A071B" w:rsidRPr="009A071B" w:rsidTr="009A071B">
        <w:trPr>
          <w:trHeight w:val="601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E7289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Отработка навыков</w:t>
            </w:r>
          </w:p>
          <w:p w:rsidR="009A071B" w:rsidRPr="00433698" w:rsidRDefault="009A071B" w:rsidP="00E7289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выполнения прыжков</w:t>
            </w:r>
          </w:p>
          <w:p w:rsidR="009A071B" w:rsidRPr="00433698" w:rsidRDefault="009A071B" w:rsidP="00E7289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толчком с двух ног вперёд,</w:t>
            </w:r>
          </w:p>
          <w:p w:rsidR="009A071B" w:rsidRPr="00433698" w:rsidRDefault="009A071B" w:rsidP="00E7289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назад, с поворотом на 45° и</w:t>
            </w:r>
          </w:p>
          <w:p w:rsidR="009A071B" w:rsidRDefault="009A071B" w:rsidP="00B74D7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90° в обе стороны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A071B" w:rsidP="00245B13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46A21" w:rsidP="00245B13">
            <w:pPr>
              <w:rPr>
                <w:lang w:val="ru-RU"/>
              </w:rPr>
            </w:pPr>
            <w:r w:rsidRPr="00946A21">
              <w:rPr>
                <w:lang w:val="ru-RU"/>
              </w:rPr>
              <w:t>Практическая работа;</w:t>
            </w:r>
          </w:p>
        </w:tc>
      </w:tr>
      <w:tr w:rsidR="009A071B" w:rsidRPr="009A071B" w:rsidTr="009A071B">
        <w:trPr>
          <w:trHeight w:val="363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E7289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Отработка навыков</w:t>
            </w:r>
          </w:p>
          <w:p w:rsidR="009A071B" w:rsidRPr="00433698" w:rsidRDefault="009A071B" w:rsidP="00E7289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выполнения прыжков</w:t>
            </w:r>
          </w:p>
          <w:p w:rsidR="009A071B" w:rsidRPr="00433698" w:rsidRDefault="009A071B" w:rsidP="00E7289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толчком с двух ног вперёд,</w:t>
            </w:r>
          </w:p>
          <w:p w:rsidR="009A071B" w:rsidRPr="00433698" w:rsidRDefault="009A071B" w:rsidP="00E7289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назад, с поворотом на 45° и</w:t>
            </w:r>
          </w:p>
          <w:p w:rsidR="009A071B" w:rsidRDefault="009A071B" w:rsidP="00E7289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90° в обе стороны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A071B" w:rsidP="00245B13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46A21" w:rsidP="00245B13">
            <w:pPr>
              <w:rPr>
                <w:lang w:val="ru-RU"/>
              </w:rPr>
            </w:pPr>
            <w:r w:rsidRPr="00946A21">
              <w:rPr>
                <w:lang w:val="ru-RU"/>
              </w:rPr>
              <w:t>Практическая работа;</w:t>
            </w:r>
          </w:p>
        </w:tc>
      </w:tr>
      <w:tr w:rsidR="009A071B" w:rsidRPr="00C90868" w:rsidTr="009A071B">
        <w:trPr>
          <w:trHeight w:val="363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E7289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Упражнения для развития</w:t>
            </w:r>
          </w:p>
          <w:p w:rsidR="009A071B" w:rsidRPr="00433698" w:rsidRDefault="009A071B" w:rsidP="00E7289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силы. Прыжок в длину с</w:t>
            </w:r>
          </w:p>
          <w:p w:rsidR="009A071B" w:rsidRPr="00433698" w:rsidRDefault="009A071B" w:rsidP="00E7289F">
            <w:pPr>
              <w:spacing w:after="0"/>
              <w:rPr>
                <w:rFonts w:ascii="Times New Roman" w:hAnsi="Times New Roman" w:cs="Times New Roman"/>
              </w:rPr>
            </w:pPr>
            <w:r w:rsidRPr="004757CC">
              <w:rPr>
                <w:rFonts w:ascii="Times New Roman" w:hAnsi="Times New Roman" w:cs="Times New Roman"/>
                <w:lang w:val="ru-RU"/>
              </w:rPr>
              <w:t xml:space="preserve">места. </w:t>
            </w:r>
            <w:proofErr w:type="spellStart"/>
            <w:r w:rsidRPr="00433698">
              <w:rPr>
                <w:rFonts w:ascii="Times New Roman" w:hAnsi="Times New Roman" w:cs="Times New Roman"/>
              </w:rPr>
              <w:t>Игра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433698">
              <w:rPr>
                <w:rFonts w:ascii="Times New Roman" w:hAnsi="Times New Roman" w:cs="Times New Roman"/>
              </w:rPr>
              <w:t>Быстро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по</w:t>
            </w:r>
            <w:proofErr w:type="spellEnd"/>
          </w:p>
          <w:p w:rsidR="009A071B" w:rsidRDefault="009A071B" w:rsidP="00E7289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33698">
              <w:rPr>
                <w:rFonts w:ascii="Times New Roman" w:hAnsi="Times New Roman" w:cs="Times New Roman"/>
              </w:rPr>
              <w:t>местам</w:t>
            </w:r>
            <w:proofErr w:type="spellEnd"/>
            <w:r w:rsidRPr="00433698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A071B" w:rsidP="00245B13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C90868" w:rsidRDefault="00946A21" w:rsidP="00245B13">
            <w:pPr>
              <w:rPr>
                <w:lang w:val="ru-RU"/>
              </w:rPr>
            </w:pPr>
            <w:r w:rsidRPr="00946A21">
              <w:rPr>
                <w:lang w:val="ru-RU"/>
              </w:rPr>
              <w:t>Практическая работа;</w:t>
            </w:r>
          </w:p>
        </w:tc>
      </w:tr>
      <w:tr w:rsidR="009A071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 w:rsidP="009A071B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A071B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A071B">
              <w:rPr>
                <w:rFonts w:ascii="Times New Roman" w:hAnsi="Times New Roman" w:cs="Times New Roman"/>
              </w:rPr>
              <w:t>Подвижные</w:t>
            </w:r>
            <w:proofErr w:type="spellEnd"/>
            <w:r w:rsidRPr="009A07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071B">
              <w:rPr>
                <w:rFonts w:ascii="Times New Roman" w:hAnsi="Times New Roman" w:cs="Times New Roman"/>
              </w:rPr>
              <w:t>игры</w:t>
            </w:r>
            <w:proofErr w:type="spellEnd"/>
            <w:r w:rsidRPr="009A071B">
              <w:rPr>
                <w:rFonts w:ascii="Times New Roman" w:hAnsi="Times New Roman" w:cs="Times New Roman"/>
                <w:lang w:val="ru-RU"/>
              </w:rPr>
              <w:t>. ТБ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9A071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46A21" w:rsidRDefault="00946A21" w:rsidP="00245B13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8F16E3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F16E3">
              <w:rPr>
                <w:rFonts w:ascii="Times New Roman" w:hAnsi="Times New Roman" w:cs="Times New Roman"/>
                <w:lang w:val="ru-RU"/>
              </w:rPr>
              <w:t>Бросок и ловля мяча.</w:t>
            </w:r>
          </w:p>
          <w:p w:rsidR="009A071B" w:rsidRPr="008F16E3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F16E3">
              <w:rPr>
                <w:rFonts w:ascii="Times New Roman" w:hAnsi="Times New Roman" w:cs="Times New Roman"/>
                <w:lang w:val="ru-RU"/>
              </w:rPr>
              <w:t>Баскетбол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9A071B" w:rsidRPr="00F41364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946A21" w:rsidRDefault="00946A21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Баскетбол. Отработка навыков броска и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ловли мяча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F41364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41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F41364" w:rsidRDefault="009A071B" w:rsidP="00245B13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F41364" w:rsidRDefault="009A071B" w:rsidP="00245B13">
            <w:pPr>
              <w:rPr>
                <w:lang w:val="ru-RU"/>
              </w:rPr>
            </w:pPr>
            <w:r w:rsidRPr="00F41364">
              <w:rPr>
                <w:lang w:val="ru-RU"/>
              </w:rPr>
              <w:t>Практическая работа;</w:t>
            </w:r>
          </w:p>
        </w:tc>
      </w:tr>
      <w:tr w:rsidR="009A071B" w:rsidRPr="00F41364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F41364" w:rsidRDefault="00946A21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Баскетбол. Одиночный отбив мяча от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пола.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F41364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41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F41364" w:rsidRDefault="009A071B" w:rsidP="00245B13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F41364" w:rsidRDefault="009A071B" w:rsidP="00245B13">
            <w:pPr>
              <w:rPr>
                <w:lang w:val="ru-RU"/>
              </w:rPr>
            </w:pPr>
            <w:r w:rsidRPr="00F41364">
              <w:rPr>
                <w:lang w:val="ru-RU"/>
              </w:rPr>
              <w:t>Практическая работа;</w:t>
            </w:r>
          </w:p>
        </w:tc>
      </w:tr>
      <w:tr w:rsidR="009A071B" w:rsidRPr="00F41364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F41364" w:rsidRDefault="00946A21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Баскетбол. Отработка навыков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одиночного отбива мяча от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пола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F41364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41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F41364" w:rsidRDefault="009A071B" w:rsidP="00245B13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F41364" w:rsidRDefault="009A071B" w:rsidP="00245B13">
            <w:pPr>
              <w:rPr>
                <w:lang w:val="ru-RU"/>
              </w:rPr>
            </w:pPr>
            <w:r w:rsidRPr="00F41364">
              <w:rPr>
                <w:lang w:val="ru-RU"/>
              </w:rPr>
              <w:t>Практическая работа;</w:t>
            </w:r>
          </w:p>
        </w:tc>
      </w:tr>
      <w:tr w:rsidR="009A071B" w:rsidTr="009A071B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F41364" w:rsidRDefault="00946A21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Баскетбол. Закрепление навыков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выполнения упражнений с</w:t>
            </w:r>
          </w:p>
          <w:p w:rsidR="009A071B" w:rsidRPr="00433698" w:rsidRDefault="009A071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мячом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F41364" w:rsidRDefault="009A071B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41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Pr="00F41364" w:rsidRDefault="009A071B" w:rsidP="00245B13">
            <w:pPr>
              <w:rPr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A071B" w:rsidRDefault="009A071B" w:rsidP="00245B13">
            <w:r w:rsidRPr="00F41364">
              <w:rPr>
                <w:lang w:val="ru-RU"/>
              </w:rPr>
              <w:t xml:space="preserve">Практическая </w:t>
            </w:r>
            <w:proofErr w:type="spellStart"/>
            <w:r w:rsidRPr="000E6874">
              <w:t>работа</w:t>
            </w:r>
            <w:proofErr w:type="spellEnd"/>
            <w:r w:rsidRPr="000E6874">
              <w:t>;</w:t>
            </w:r>
          </w:p>
        </w:tc>
      </w:tr>
      <w:tr w:rsidR="00946A21" w:rsidRPr="00F41364" w:rsidTr="00BA2BC7">
        <w:trPr>
          <w:trHeight w:val="20"/>
        </w:trPr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6A21" w:rsidRPr="00433698" w:rsidRDefault="00946A2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6A21" w:rsidRPr="00F41364" w:rsidRDefault="00946A21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41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6A21" w:rsidRPr="00F41364" w:rsidRDefault="00946A21" w:rsidP="00245B13">
            <w:pPr>
              <w:rPr>
                <w:lang w:val="ru-RU"/>
              </w:rPr>
            </w:pPr>
          </w:p>
        </w:tc>
      </w:tr>
    </w:tbl>
    <w:p w:rsidR="00EF09E7" w:rsidRPr="00CA1C24" w:rsidRDefault="00CA1C24" w:rsidP="00245B13">
      <w:pPr>
        <w:autoSpaceDE w:val="0"/>
        <w:autoSpaceDN w:val="0"/>
        <w:spacing w:after="0" w:line="14" w:lineRule="exact"/>
        <w:rPr>
          <w:lang w:val="ru-RU"/>
        </w:rPr>
      </w:pPr>
      <w:r>
        <w:rPr>
          <w:lang w:val="ru-RU"/>
        </w:rPr>
        <w:t>0</w:t>
      </w:r>
    </w:p>
    <w:p w:rsidR="00EF09E7" w:rsidRDefault="00EF09E7">
      <w:pPr>
        <w:autoSpaceDE w:val="0"/>
        <w:autoSpaceDN w:val="0"/>
        <w:spacing w:after="66" w:line="220" w:lineRule="exact"/>
        <w:rPr>
          <w:lang w:val="ru-RU"/>
        </w:rPr>
      </w:pPr>
    </w:p>
    <w:p w:rsidR="00245B13" w:rsidRDefault="00245B13">
      <w:pPr>
        <w:autoSpaceDE w:val="0"/>
        <w:autoSpaceDN w:val="0"/>
        <w:spacing w:after="66" w:line="220" w:lineRule="exact"/>
        <w:rPr>
          <w:lang w:val="ru-RU"/>
        </w:rPr>
      </w:pPr>
    </w:p>
    <w:p w:rsidR="00245B13" w:rsidRDefault="00245B13">
      <w:pPr>
        <w:autoSpaceDE w:val="0"/>
        <w:autoSpaceDN w:val="0"/>
        <w:spacing w:after="66" w:line="220" w:lineRule="exact"/>
        <w:rPr>
          <w:lang w:val="ru-RU"/>
        </w:rPr>
      </w:pPr>
    </w:p>
    <w:p w:rsidR="00245B13" w:rsidRDefault="00245B13">
      <w:pPr>
        <w:autoSpaceDE w:val="0"/>
        <w:autoSpaceDN w:val="0"/>
        <w:spacing w:after="66" w:line="220" w:lineRule="exact"/>
        <w:rPr>
          <w:lang w:val="ru-RU"/>
        </w:rPr>
      </w:pPr>
    </w:p>
    <w:p w:rsidR="00245B13" w:rsidRDefault="00245B13">
      <w:pPr>
        <w:autoSpaceDE w:val="0"/>
        <w:autoSpaceDN w:val="0"/>
        <w:spacing w:after="66" w:line="220" w:lineRule="exact"/>
        <w:rPr>
          <w:lang w:val="ru-RU"/>
        </w:rPr>
      </w:pPr>
    </w:p>
    <w:p w:rsidR="00245B13" w:rsidRPr="00245B13" w:rsidRDefault="00245B13">
      <w:pPr>
        <w:autoSpaceDE w:val="0"/>
        <w:autoSpaceDN w:val="0"/>
        <w:spacing w:after="66" w:line="220" w:lineRule="exact"/>
        <w:rPr>
          <w:lang w:val="ru-RU"/>
        </w:rPr>
      </w:pPr>
    </w:p>
    <w:p w:rsidR="00EF09E7" w:rsidRDefault="00EF09E7">
      <w:pPr>
        <w:autoSpaceDE w:val="0"/>
        <w:autoSpaceDN w:val="0"/>
        <w:spacing w:after="0" w:line="14" w:lineRule="exact"/>
      </w:pPr>
    </w:p>
    <w:p w:rsidR="00EF09E7" w:rsidRDefault="00EF09E7">
      <w:pPr>
        <w:sectPr w:rsidR="00EF09E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F09E7" w:rsidRDefault="00EF09E7">
      <w:pPr>
        <w:autoSpaceDE w:val="0"/>
        <w:autoSpaceDN w:val="0"/>
        <w:spacing w:after="78" w:line="220" w:lineRule="exact"/>
      </w:pPr>
    </w:p>
    <w:p w:rsidR="00EF09E7" w:rsidRDefault="006F0F9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DE0004" w:rsidRPr="00DE0004" w:rsidRDefault="00DE0004">
      <w:pPr>
        <w:autoSpaceDE w:val="0"/>
        <w:autoSpaceDN w:val="0"/>
        <w:spacing w:after="0" w:line="230" w:lineRule="auto"/>
        <w:rPr>
          <w:lang w:val="ru-RU"/>
        </w:rPr>
      </w:pPr>
    </w:p>
    <w:p w:rsidR="00DE0004" w:rsidRDefault="006F0F90" w:rsidP="00DE0004">
      <w:pPr>
        <w:autoSpaceDE w:val="0"/>
        <w:autoSpaceDN w:val="0"/>
        <w:spacing w:after="0" w:line="382" w:lineRule="auto"/>
        <w:ind w:right="14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</w:p>
    <w:p w:rsidR="00DE0004" w:rsidRDefault="00DE0004" w:rsidP="00DE0004">
      <w:pPr>
        <w:autoSpaceDE w:val="0"/>
        <w:autoSpaceDN w:val="0"/>
        <w:spacing w:after="0" w:line="382" w:lineRule="auto"/>
        <w:ind w:right="14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DE0004">
        <w:rPr>
          <w:rFonts w:ascii="Times New Roman" w:hAnsi="Times New Roman" w:cs="Times New Roman"/>
          <w:lang w:val="ru-RU"/>
        </w:rPr>
        <w:t>Физическая культура. Футбол для всех, 1-4 класс/Погадаев Г.И.; под редакцией Акинфеева И., Акционерное общество «Издательство «Просвещение»;</w:t>
      </w:r>
      <w:r w:rsidR="006F0F90" w:rsidRPr="00DE0004">
        <w:rPr>
          <w:rFonts w:ascii="Times New Roman" w:hAnsi="Times New Roman" w:cs="Times New Roman"/>
          <w:lang w:val="ru-RU"/>
        </w:rPr>
        <w:br/>
      </w:r>
      <w:r w:rsidR="006F0F90" w:rsidRPr="00833839">
        <w:rPr>
          <w:lang w:val="ru-RU"/>
        </w:rPr>
        <w:br/>
      </w:r>
      <w:r w:rsidR="006F0F90"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</w:p>
    <w:p w:rsidR="00DE0004" w:rsidRPr="00DE0004" w:rsidRDefault="00DE0004" w:rsidP="00DE0004">
      <w:pPr>
        <w:autoSpaceDE w:val="0"/>
        <w:autoSpaceDN w:val="0"/>
        <w:spacing w:after="0" w:line="382" w:lineRule="auto"/>
        <w:ind w:right="1440"/>
        <w:rPr>
          <w:rFonts w:ascii="Times New Roman" w:hAnsi="Times New Roman" w:cs="Times New Roman"/>
          <w:lang w:val="ru-RU"/>
        </w:rPr>
      </w:pPr>
      <w:r w:rsidRPr="00DE0004">
        <w:rPr>
          <w:lang w:val="ru-RU"/>
        </w:rPr>
        <w:t xml:space="preserve"> </w:t>
      </w:r>
      <w:r w:rsidRPr="00DE0004">
        <w:rPr>
          <w:rFonts w:ascii="Times New Roman" w:hAnsi="Times New Roman" w:cs="Times New Roman"/>
          <w:lang w:val="ru-RU"/>
        </w:rPr>
        <w:t xml:space="preserve">Физическая культура. Рабочие программы. Предметная линия учебников </w:t>
      </w:r>
      <w:proofErr w:type="spellStart"/>
      <w:r w:rsidRPr="00DE0004">
        <w:rPr>
          <w:rFonts w:ascii="Times New Roman" w:hAnsi="Times New Roman" w:cs="Times New Roman"/>
          <w:lang w:val="ru-RU"/>
        </w:rPr>
        <w:t>В.И.Ляха</w:t>
      </w:r>
      <w:proofErr w:type="spellEnd"/>
      <w:r w:rsidRPr="00DE0004">
        <w:rPr>
          <w:rFonts w:ascii="Times New Roman" w:hAnsi="Times New Roman" w:cs="Times New Roman"/>
          <w:lang w:val="ru-RU"/>
        </w:rPr>
        <w:t xml:space="preserve">. 1-4 классы: пособие для учителей </w:t>
      </w:r>
      <w:proofErr w:type="spellStart"/>
      <w:r w:rsidRPr="00DE0004">
        <w:rPr>
          <w:rFonts w:ascii="Times New Roman" w:hAnsi="Times New Roman" w:cs="Times New Roman"/>
          <w:lang w:val="ru-RU"/>
        </w:rPr>
        <w:t>общеобразоват</w:t>
      </w:r>
      <w:proofErr w:type="spellEnd"/>
      <w:r w:rsidRPr="00DE0004">
        <w:rPr>
          <w:rFonts w:ascii="Times New Roman" w:hAnsi="Times New Roman" w:cs="Times New Roman"/>
          <w:lang w:val="ru-RU"/>
        </w:rPr>
        <w:t xml:space="preserve">. учреждений / </w:t>
      </w:r>
      <w:proofErr w:type="spellStart"/>
      <w:r w:rsidRPr="00DE0004">
        <w:rPr>
          <w:rFonts w:ascii="Times New Roman" w:hAnsi="Times New Roman" w:cs="Times New Roman"/>
          <w:lang w:val="ru-RU"/>
        </w:rPr>
        <w:t>В.И.Лях</w:t>
      </w:r>
      <w:proofErr w:type="spellEnd"/>
      <w:r w:rsidRPr="00DE0004">
        <w:rPr>
          <w:rFonts w:ascii="Times New Roman" w:hAnsi="Times New Roman" w:cs="Times New Roman"/>
          <w:lang w:val="ru-RU"/>
        </w:rPr>
        <w:t xml:space="preserve">. – М.: Просвещение, 2016.- 64 с. 2. Физическая культура. 1-4 классы: учеб. для </w:t>
      </w:r>
      <w:proofErr w:type="spellStart"/>
      <w:r w:rsidRPr="00DE0004">
        <w:rPr>
          <w:rFonts w:ascii="Times New Roman" w:hAnsi="Times New Roman" w:cs="Times New Roman"/>
          <w:lang w:val="ru-RU"/>
        </w:rPr>
        <w:t>общеобразоват</w:t>
      </w:r>
      <w:proofErr w:type="spellEnd"/>
      <w:r w:rsidRPr="00DE0004">
        <w:rPr>
          <w:rFonts w:ascii="Times New Roman" w:hAnsi="Times New Roman" w:cs="Times New Roman"/>
          <w:lang w:val="ru-RU"/>
        </w:rPr>
        <w:t>. учреждений / В.И. Лях. – 13-е изд. – М. : Просвещение, 2012. – 190 с.</w:t>
      </w:r>
    </w:p>
    <w:p w:rsidR="00EF09E7" w:rsidRDefault="006F0F90" w:rsidP="00DE0004">
      <w:pPr>
        <w:autoSpaceDE w:val="0"/>
        <w:autoSpaceDN w:val="0"/>
        <w:spacing w:after="0" w:line="382" w:lineRule="auto"/>
        <w:ind w:right="1440"/>
        <w:rPr>
          <w:lang w:val="ru-RU"/>
        </w:rPr>
      </w:pPr>
      <w:r w:rsidRPr="00833839">
        <w:rPr>
          <w:lang w:val="ru-RU"/>
        </w:rPr>
        <w:br/>
      </w:r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DE0004" w:rsidRPr="00833839" w:rsidRDefault="00DE0004">
      <w:pPr>
        <w:rPr>
          <w:lang w:val="ru-RU"/>
        </w:rPr>
        <w:sectPr w:rsidR="00DE0004" w:rsidRPr="0083383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DE0004">
        <w:rPr>
          <w:lang w:val="ru-RU"/>
        </w:rPr>
        <w:t>https://resh.edu.ru/subject/9/</w:t>
      </w:r>
    </w:p>
    <w:p w:rsidR="00EF09E7" w:rsidRPr="00833839" w:rsidRDefault="00EF09E7">
      <w:pPr>
        <w:autoSpaceDE w:val="0"/>
        <w:autoSpaceDN w:val="0"/>
        <w:spacing w:after="78" w:line="220" w:lineRule="exact"/>
        <w:rPr>
          <w:lang w:val="ru-RU"/>
        </w:rPr>
      </w:pPr>
    </w:p>
    <w:p w:rsidR="00DE0004" w:rsidRDefault="006F0F90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</w:p>
    <w:p w:rsidR="00DE0004" w:rsidRPr="00DE0004" w:rsidRDefault="004757CC" w:rsidP="00DE0004">
      <w:pPr>
        <w:autoSpaceDE w:val="0"/>
        <w:autoSpaceDN w:val="0"/>
        <w:spacing w:after="0" w:line="408" w:lineRule="auto"/>
        <w:ind w:right="432"/>
        <w:rPr>
          <w:lang w:val="ru-RU"/>
        </w:rPr>
      </w:pPr>
      <w:r>
        <w:rPr>
          <w:lang w:val="ru-RU"/>
        </w:rPr>
        <w:t>К</w:t>
      </w:r>
      <w:r w:rsidR="00DE0004" w:rsidRPr="00DE0004">
        <w:rPr>
          <w:lang w:val="ru-RU"/>
        </w:rPr>
        <w:t xml:space="preserve">омпьютерный стол </w:t>
      </w:r>
    </w:p>
    <w:p w:rsidR="00DE0004" w:rsidRDefault="00DE0004" w:rsidP="00DE0004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DE0004">
        <w:rPr>
          <w:lang w:val="ru-RU"/>
        </w:rPr>
        <w:t>Ноутбук учителя</w:t>
      </w:r>
    </w:p>
    <w:p w:rsidR="00EF09E7" w:rsidRDefault="006F0F90" w:rsidP="00DE0004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833839">
        <w:rPr>
          <w:lang w:val="ru-RU"/>
        </w:rPr>
        <w:br/>
      </w:r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Скамейка гимнастическая жесткая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Мат гимнастический прямой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Бревно гимнастическое напольное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Перекладина гимнастическая </w:t>
      </w:r>
      <w:proofErr w:type="spellStart"/>
      <w:r w:rsidRPr="00DE0004">
        <w:rPr>
          <w:rFonts w:ascii="Times New Roman" w:hAnsi="Times New Roman" w:cs="Times New Roman"/>
          <w:lang w:val="ru-RU"/>
        </w:rPr>
        <w:t>пристенная</w:t>
      </w:r>
      <w:proofErr w:type="spellEnd"/>
      <w:r w:rsidRPr="00DE0004">
        <w:rPr>
          <w:rFonts w:ascii="Times New Roman" w:hAnsi="Times New Roman" w:cs="Times New Roman"/>
          <w:lang w:val="ru-RU"/>
        </w:rPr>
        <w:t xml:space="preserve">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Канат для лазания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Перекладина навесная универсальная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Тренажер навесной для пресса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Мяч для метания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Набор для подвижных игр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Комплект для проведения </w:t>
      </w:r>
      <w:proofErr w:type="spellStart"/>
      <w:r w:rsidRPr="00DE0004">
        <w:rPr>
          <w:rFonts w:ascii="Times New Roman" w:hAnsi="Times New Roman" w:cs="Times New Roman"/>
          <w:lang w:val="ru-RU"/>
        </w:rPr>
        <w:t>спортмероприятий</w:t>
      </w:r>
      <w:proofErr w:type="spellEnd"/>
      <w:r w:rsidRPr="00DE0004">
        <w:rPr>
          <w:rFonts w:ascii="Times New Roman" w:hAnsi="Times New Roman" w:cs="Times New Roman"/>
          <w:lang w:val="ru-RU"/>
        </w:rPr>
        <w:t xml:space="preserve">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Комплект судейский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Ботинки для лыж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Лыжи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Лыжные палки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>Стойки волейбольные с волейбольной сеткой.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Ворота для </w:t>
      </w:r>
      <w:proofErr w:type="spellStart"/>
      <w:r w:rsidRPr="00DE0004">
        <w:rPr>
          <w:rFonts w:ascii="Times New Roman" w:hAnsi="Times New Roman" w:cs="Times New Roman"/>
          <w:lang w:val="ru-RU"/>
        </w:rPr>
        <w:t>минифутбола</w:t>
      </w:r>
      <w:proofErr w:type="spellEnd"/>
      <w:r w:rsidRPr="00DE0004">
        <w:rPr>
          <w:rFonts w:ascii="Times New Roman" w:hAnsi="Times New Roman" w:cs="Times New Roman"/>
          <w:lang w:val="ru-RU"/>
        </w:rPr>
        <w:t xml:space="preserve"> складные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Мяч баскетбольный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Мяч футбольный </w:t>
      </w:r>
    </w:p>
    <w:p w:rsidR="00DE0004" w:rsidRPr="00833839" w:rsidRDefault="00DE0004" w:rsidP="00DE0004">
      <w:pPr>
        <w:spacing w:after="0"/>
        <w:rPr>
          <w:lang w:val="ru-RU"/>
        </w:rPr>
        <w:sectPr w:rsidR="00DE0004" w:rsidRPr="0083383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DE0004">
        <w:rPr>
          <w:rFonts w:ascii="Times New Roman" w:hAnsi="Times New Roman" w:cs="Times New Roman"/>
          <w:lang w:val="ru-RU"/>
        </w:rPr>
        <w:t>Мяч волейбольны</w:t>
      </w:r>
      <w:r>
        <w:rPr>
          <w:rFonts w:ascii="Times New Roman" w:hAnsi="Times New Roman" w:cs="Times New Roman"/>
          <w:lang w:val="ru-RU"/>
        </w:rPr>
        <w:t>й</w:t>
      </w:r>
    </w:p>
    <w:p w:rsidR="006F0F90" w:rsidRPr="00833839" w:rsidRDefault="006F0F90" w:rsidP="00DE0004">
      <w:pPr>
        <w:rPr>
          <w:lang w:val="ru-RU"/>
        </w:rPr>
      </w:pPr>
    </w:p>
    <w:sectPr w:rsidR="006F0F90" w:rsidRPr="00833839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90081540">
    <w:abstractNumId w:val="8"/>
  </w:num>
  <w:num w:numId="2" w16cid:durableId="447554916">
    <w:abstractNumId w:val="6"/>
  </w:num>
  <w:num w:numId="3" w16cid:durableId="1161970096">
    <w:abstractNumId w:val="5"/>
  </w:num>
  <w:num w:numId="4" w16cid:durableId="47384876">
    <w:abstractNumId w:val="4"/>
  </w:num>
  <w:num w:numId="5" w16cid:durableId="1641569562">
    <w:abstractNumId w:val="7"/>
  </w:num>
  <w:num w:numId="6" w16cid:durableId="1660308905">
    <w:abstractNumId w:val="3"/>
  </w:num>
  <w:num w:numId="7" w16cid:durableId="2030987201">
    <w:abstractNumId w:val="2"/>
  </w:num>
  <w:num w:numId="8" w16cid:durableId="1842042613">
    <w:abstractNumId w:val="1"/>
  </w:num>
  <w:num w:numId="9" w16cid:durableId="1791774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6B0B"/>
    <w:rsid w:val="00034616"/>
    <w:rsid w:val="00055D7B"/>
    <w:rsid w:val="0006063C"/>
    <w:rsid w:val="00071787"/>
    <w:rsid w:val="000D64C1"/>
    <w:rsid w:val="000D785D"/>
    <w:rsid w:val="0015074B"/>
    <w:rsid w:val="001B2BF7"/>
    <w:rsid w:val="00204F23"/>
    <w:rsid w:val="002146F2"/>
    <w:rsid w:val="00245B13"/>
    <w:rsid w:val="0029639D"/>
    <w:rsid w:val="002B460B"/>
    <w:rsid w:val="00326F90"/>
    <w:rsid w:val="003A3F71"/>
    <w:rsid w:val="003A4CDB"/>
    <w:rsid w:val="003B49DD"/>
    <w:rsid w:val="003E6B92"/>
    <w:rsid w:val="00433698"/>
    <w:rsid w:val="004757CC"/>
    <w:rsid w:val="004A3861"/>
    <w:rsid w:val="004C24D4"/>
    <w:rsid w:val="004E2792"/>
    <w:rsid w:val="004F2809"/>
    <w:rsid w:val="00525FAB"/>
    <w:rsid w:val="005419DB"/>
    <w:rsid w:val="00560E4B"/>
    <w:rsid w:val="00592292"/>
    <w:rsid w:val="005B5028"/>
    <w:rsid w:val="0060587C"/>
    <w:rsid w:val="00652004"/>
    <w:rsid w:val="006B78BA"/>
    <w:rsid w:val="006C0168"/>
    <w:rsid w:val="006D1549"/>
    <w:rsid w:val="006F0F90"/>
    <w:rsid w:val="00712FB7"/>
    <w:rsid w:val="00833839"/>
    <w:rsid w:val="0085581E"/>
    <w:rsid w:val="008C43AB"/>
    <w:rsid w:val="008F16E3"/>
    <w:rsid w:val="0090271C"/>
    <w:rsid w:val="00946A21"/>
    <w:rsid w:val="00954E78"/>
    <w:rsid w:val="009A071B"/>
    <w:rsid w:val="009A747D"/>
    <w:rsid w:val="009B61BA"/>
    <w:rsid w:val="00AA1D8D"/>
    <w:rsid w:val="00AA4E1A"/>
    <w:rsid w:val="00B16BA2"/>
    <w:rsid w:val="00B47730"/>
    <w:rsid w:val="00B74D77"/>
    <w:rsid w:val="00BB6D79"/>
    <w:rsid w:val="00BF5018"/>
    <w:rsid w:val="00C747C1"/>
    <w:rsid w:val="00C90868"/>
    <w:rsid w:val="00CA1C24"/>
    <w:rsid w:val="00CB0664"/>
    <w:rsid w:val="00D61D22"/>
    <w:rsid w:val="00D62E41"/>
    <w:rsid w:val="00D66005"/>
    <w:rsid w:val="00DE0004"/>
    <w:rsid w:val="00E03BAB"/>
    <w:rsid w:val="00E55CDF"/>
    <w:rsid w:val="00E7289F"/>
    <w:rsid w:val="00EE5A02"/>
    <w:rsid w:val="00EF09E7"/>
    <w:rsid w:val="00F41364"/>
    <w:rsid w:val="00FC693F"/>
    <w:rsid w:val="00FD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DA61F0"/>
  <w14:defaultImageDpi w14:val="300"/>
  <w15:docId w15:val="{ED99D0CD-61B6-4769-8495-F4485DF0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4EC120-D926-49B1-BAC5-A0E3241A0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22</Pages>
  <Words>5337</Words>
  <Characters>30423</Characters>
  <Application>Microsoft Office Word</Application>
  <DocSecurity>0</DocSecurity>
  <Lines>253</Lines>
  <Paragraphs>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35689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SHKOLA</cp:lastModifiedBy>
  <cp:revision>47</cp:revision>
  <dcterms:created xsi:type="dcterms:W3CDTF">2013-12-23T23:15:00Z</dcterms:created>
  <dcterms:modified xsi:type="dcterms:W3CDTF">2022-12-29T22:52:00Z</dcterms:modified>
  <cp:category/>
</cp:coreProperties>
</file>